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jc w:val="center"/>
      </w:pPr>
      <w:r>
        <w:rPr>
          <w:b/>
        </w:rPr>
        <w:t>Список учетных маршрутов после их предварительного прохождения на исследуемой территории</w:t>
      </w:r>
    </w:p>
    <w:p>
      <w:r>
        <w:t>Субъект Российской Федерации  Республика Алтай, Республика Хакасия, Республика Тыва  год 2024</w:t>
      </w:r>
    </w:p>
    <w:p>
      <w:r>
        <w:t>Муниципальное образование (район) ___</w:t>
      </w:r>
    </w:p>
    <w:p>
      <w:r>
        <w:t>Исследуемая территория ___</w:t>
      </w:r>
    </w:p>
    <w:p>
      <w:r>
        <w:t>Площадь исследуемой территории, тыс. га 871.56</w:t>
      </w:r>
    </w:p>
    <w:p>
      <w:r>
        <w:t>Площадь исследуемой территории за вычетом исключенной площади, тыс. га 871.56</w:t>
      </w:r>
    </w:p>
    <w:p>
      <w:r>
        <w:t>Минимально необходимая общая длина учетных маршрутов, км 312.156</w:t>
      </w:r>
    </w:p>
    <w:p>
      <w:r>
        <w:t>Запланированная общая длина учетных маршрутов, км 139.07</w:t>
      </w:r>
    </w:p>
    <w:tbl>
      <w:tblPr>
        <w:tblW w:type="auto" w:w="0"/>
        <w:tblLook w:firstColumn="1" w:firstRow="1" w:lastColumn="0" w:lastRow="0" w:noHBand="0" w:noVBand="1" w:val="04A0"/>
      </w:tblPr>
      <w:tblGrid>
        <w:gridCol w:w="2448"/>
        <w:gridCol w:w="2448"/>
        <w:gridCol w:w="2448"/>
        <w:gridCol w:w="2448"/>
        <w:gridCol w:w="2448"/>
      </w:tblGrid>
      <w:tr>
        <w:tc>
          <w:tcPr>
            <w:tcW w:type="dxa" w:w="2448"/>
          </w:tcPr>
          <w:p>
            <w:r>
              <w:t>Площадь исследуемой территории,тыс. га</w:t>
            </w:r>
          </w:p>
        </w:tc>
        <w:tc>
          <w:tcPr>
            <w:tcW w:type="dxa" w:w="2448"/>
          </w:tcPr>
          <w:p>
            <w:r>
              <w:t>№ маршрута/№ прохождения</w:t>
            </w:r>
          </w:p>
        </w:tc>
        <w:tc>
          <w:tcPr>
            <w:tcW w:type="dxa" w:w="2448"/>
          </w:tcPr>
          <w:p>
            <w:r>
              <w:t>Запланированная длина учетного маршрута, км</w:t>
            </w:r>
          </w:p>
        </w:tc>
        <w:tc>
          <w:tcPr>
            <w:tcW w:type="dxa" w:w="2448"/>
          </w:tcPr>
          <w:p>
            <w:r>
              <w:t>Длина учетного маршрута после предварительного прохождения, км</w:t>
            </w:r>
          </w:p>
        </w:tc>
        <w:tc>
          <w:tcPr>
            <w:tcW w:type="dxa" w:w="2448"/>
          </w:tcPr>
          <w:p>
            <w:r>
              <w:t>Географические координаты точек начала, поворотов  и окончания маршрута</w:t>
            </w:r>
          </w:p>
        </w:tc>
      </w:tr>
      <w:tr>
        <w:tc>
          <w:tcPr>
            <w:tcW w:type="dxa" w:w="2448"/>
          </w:tcPr>
          <w:p/>
        </w:tc>
        <w:tc>
          <w:tcPr>
            <w:tcW w:type="dxa" w:w="2448"/>
          </w:tcPr>
          <w:p>
            <w:r>
              <w:t>Маршруты ЗМУ_Номер_1</w:t>
            </w:r>
          </w:p>
        </w:tc>
        <w:tc>
          <w:tcPr>
            <w:tcW w:type="dxa" w:w="2448"/>
          </w:tcPr>
          <w:p>
            <w:r>
              <w:t>6.45</w:t>
            </w:r>
          </w:p>
        </w:tc>
        <w:tc>
          <w:tcPr>
            <w:tcW w:type="dxa" w:w="2448"/>
          </w:tcPr>
          <w:p/>
        </w:tc>
        <w:tc>
          <w:tcPr>
            <w:tcW w:type="dxa" w:w="2448"/>
          </w:tcPr>
          <w:p/>
        </w:tc>
      </w:tr>
      <w:tr>
        <w:tc>
          <w:tcPr>
            <w:tcW w:type="dxa" w:w="2448"/>
          </w:tcPr>
          <w:p/>
        </w:tc>
        <w:tc>
          <w:tcPr>
            <w:tcW w:type="dxa" w:w="2448"/>
          </w:tcPr>
          <w:p>
            <w:r>
              <w:t>Маршруты ЗМУ_Номер_1</w:t>
            </w:r>
          </w:p>
        </w:tc>
        <w:tc>
          <w:tcPr>
            <w:tcW w:type="dxa" w:w="2448"/>
          </w:tcPr>
          <w:p>
            <w:r>
              <w:t>11.44</w:t>
            </w:r>
          </w:p>
        </w:tc>
        <w:tc>
          <w:tcPr>
            <w:tcW w:type="dxa" w:w="2448"/>
          </w:tcPr>
          <w:p/>
        </w:tc>
        <w:tc>
          <w:tcPr>
            <w:tcW w:type="dxa" w:w="2448"/>
          </w:tcPr>
          <w:p/>
        </w:tc>
      </w:tr>
      <w:tr>
        <w:tc>
          <w:tcPr>
            <w:tcW w:type="dxa" w:w="2448"/>
          </w:tcPr>
          <w:p/>
        </w:tc>
        <w:tc>
          <w:tcPr>
            <w:tcW w:type="dxa" w:w="2448"/>
          </w:tcPr>
          <w:p>
            <w:r>
              <w:t>Маршруты ЗМУ_Номер_2</w:t>
            </w:r>
          </w:p>
        </w:tc>
        <w:tc>
          <w:tcPr>
            <w:tcW w:type="dxa" w:w="2448"/>
          </w:tcPr>
          <w:p>
            <w:r>
              <w:t>27.94</w:t>
            </w:r>
          </w:p>
        </w:tc>
        <w:tc>
          <w:tcPr>
            <w:tcW w:type="dxa" w:w="2448"/>
          </w:tcPr>
          <w:p/>
        </w:tc>
        <w:tc>
          <w:tcPr>
            <w:tcW w:type="dxa" w:w="2448"/>
          </w:tcPr>
          <w:p/>
        </w:tc>
      </w:tr>
      <w:tr>
        <w:tc>
          <w:tcPr>
            <w:tcW w:type="dxa" w:w="2448"/>
          </w:tcPr>
          <w:p/>
        </w:tc>
        <w:tc>
          <w:tcPr>
            <w:tcW w:type="dxa" w:w="2448"/>
          </w:tcPr>
          <w:p>
            <w:r>
              <w:t>Маршруты ЗМУ_Номер_3</w:t>
            </w:r>
          </w:p>
        </w:tc>
        <w:tc>
          <w:tcPr>
            <w:tcW w:type="dxa" w:w="2448"/>
          </w:tcPr>
          <w:p>
            <w:r>
              <w:t>36.56</w:t>
            </w:r>
          </w:p>
        </w:tc>
        <w:tc>
          <w:tcPr>
            <w:tcW w:type="dxa" w:w="2448"/>
          </w:tcPr>
          <w:p/>
        </w:tc>
        <w:tc>
          <w:tcPr>
            <w:tcW w:type="dxa" w:w="2448"/>
          </w:tcPr>
          <w:p/>
        </w:tc>
      </w:tr>
      <w:tr>
        <w:tc>
          <w:tcPr>
            <w:tcW w:type="dxa" w:w="2448"/>
          </w:tcPr>
          <w:p/>
        </w:tc>
        <w:tc>
          <w:tcPr>
            <w:tcW w:type="dxa" w:w="2448"/>
          </w:tcPr>
          <w:p>
            <w:r>
              <w:t>Маршруты ЗМУ_Номер_3</w:t>
            </w:r>
          </w:p>
        </w:tc>
        <w:tc>
          <w:tcPr>
            <w:tcW w:type="dxa" w:w="2448"/>
          </w:tcPr>
          <w:p>
            <w:r>
              <w:t>2.04</w:t>
            </w:r>
          </w:p>
        </w:tc>
        <w:tc>
          <w:tcPr>
            <w:tcW w:type="dxa" w:w="2448"/>
          </w:tcPr>
          <w:p/>
        </w:tc>
        <w:tc>
          <w:tcPr>
            <w:tcW w:type="dxa" w:w="2448"/>
          </w:tcPr>
          <w:p/>
        </w:tc>
      </w:tr>
      <w:tr>
        <w:tc>
          <w:tcPr>
            <w:tcW w:type="dxa" w:w="2448"/>
          </w:tcPr>
          <w:p/>
        </w:tc>
        <w:tc>
          <w:tcPr>
            <w:tcW w:type="dxa" w:w="2448"/>
          </w:tcPr>
          <w:p>
            <w:r>
              <w:t>Маршруты ЗМУ_Номер_4</w:t>
            </w:r>
          </w:p>
        </w:tc>
        <w:tc>
          <w:tcPr>
            <w:tcW w:type="dxa" w:w="2448"/>
          </w:tcPr>
          <w:p>
            <w:r>
              <w:t>5.47</w:t>
            </w:r>
          </w:p>
        </w:tc>
        <w:tc>
          <w:tcPr>
            <w:tcW w:type="dxa" w:w="2448"/>
          </w:tcPr>
          <w:p/>
        </w:tc>
        <w:tc>
          <w:tcPr>
            <w:tcW w:type="dxa" w:w="2448"/>
          </w:tcPr>
          <w:p/>
        </w:tc>
      </w:tr>
      <w:tr>
        <w:tc>
          <w:tcPr>
            <w:tcW w:type="dxa" w:w="2448"/>
          </w:tcPr>
          <w:p/>
        </w:tc>
        <w:tc>
          <w:tcPr>
            <w:tcW w:type="dxa" w:w="2448"/>
          </w:tcPr>
          <w:p>
            <w:r>
              <w:t>Маршруты ЗМУ_Номер_5</w:t>
            </w:r>
          </w:p>
        </w:tc>
        <w:tc>
          <w:tcPr>
            <w:tcW w:type="dxa" w:w="2448"/>
          </w:tcPr>
          <w:p>
            <w:r>
              <w:t>6.54</w:t>
            </w:r>
          </w:p>
        </w:tc>
        <w:tc>
          <w:tcPr>
            <w:tcW w:type="dxa" w:w="2448"/>
          </w:tcPr>
          <w:p/>
        </w:tc>
        <w:tc>
          <w:tcPr>
            <w:tcW w:type="dxa" w:w="2448"/>
          </w:tcPr>
          <w:p/>
        </w:tc>
      </w:tr>
      <w:tr>
        <w:tc>
          <w:tcPr>
            <w:tcW w:type="dxa" w:w="2448"/>
          </w:tcPr>
          <w:p/>
        </w:tc>
        <w:tc>
          <w:tcPr>
            <w:tcW w:type="dxa" w:w="2448"/>
          </w:tcPr>
          <w:p>
            <w:r>
              <w:t>Маршруты ЗМУ_Номер_6</w:t>
            </w:r>
          </w:p>
        </w:tc>
        <w:tc>
          <w:tcPr>
            <w:tcW w:type="dxa" w:w="2448"/>
          </w:tcPr>
          <w:p>
            <w:r>
              <w:t>17.86</w:t>
            </w:r>
          </w:p>
        </w:tc>
        <w:tc>
          <w:tcPr>
            <w:tcW w:type="dxa" w:w="2448"/>
          </w:tcPr>
          <w:p/>
        </w:tc>
        <w:tc>
          <w:tcPr>
            <w:tcW w:type="dxa" w:w="2448"/>
          </w:tcPr>
          <w:p/>
        </w:tc>
      </w:tr>
      <w:tr>
        <w:tc>
          <w:tcPr>
            <w:tcW w:type="dxa" w:w="2448"/>
          </w:tcPr>
          <w:p/>
        </w:tc>
        <w:tc>
          <w:tcPr>
            <w:tcW w:type="dxa" w:w="2448"/>
          </w:tcPr>
          <w:p>
            <w:r>
              <w:t>Маршруты ЗМУ_Номер_7</w:t>
            </w:r>
          </w:p>
        </w:tc>
        <w:tc>
          <w:tcPr>
            <w:tcW w:type="dxa" w:w="2448"/>
          </w:tcPr>
          <w:p>
            <w:r>
              <w:t>9.89</w:t>
            </w:r>
          </w:p>
        </w:tc>
        <w:tc>
          <w:tcPr>
            <w:tcW w:type="dxa" w:w="2448"/>
          </w:tcPr>
          <w:p/>
        </w:tc>
        <w:tc>
          <w:tcPr>
            <w:tcW w:type="dxa" w:w="2448"/>
          </w:tcPr>
          <w:p/>
        </w:tc>
      </w:tr>
      <w:tr>
        <w:tc>
          <w:tcPr>
            <w:tcW w:type="dxa" w:w="2448"/>
          </w:tcPr>
          <w:p/>
        </w:tc>
        <w:tc>
          <w:tcPr>
            <w:tcW w:type="dxa" w:w="2448"/>
          </w:tcPr>
          <w:p>
            <w:r>
              <w:t>Маршруты ЗМУ_Номер_8</w:t>
            </w:r>
          </w:p>
        </w:tc>
        <w:tc>
          <w:tcPr>
            <w:tcW w:type="dxa" w:w="2448"/>
          </w:tcPr>
          <w:p>
            <w:r>
              <w:t>14.88</w:t>
            </w:r>
          </w:p>
        </w:tc>
        <w:tc>
          <w:tcPr>
            <w:tcW w:type="dxa" w:w="2448"/>
          </w:tcPr>
          <w:p/>
        </w:tc>
        <w:tc>
          <w:tcPr>
            <w:tcW w:type="dxa" w:w="2448"/>
          </w:tcPr>
          <w:p/>
        </w:tc>
      </w:tr>
      <w:tr>
        <w:tc>
          <w:tcPr>
            <w:tcW w:type="dxa" w:w="2448"/>
          </w:tcPr>
          <w:p/>
        </w:tc>
        <w:tc>
          <w:tcPr>
            <w:tcW w:type="dxa" w:w="2448"/>
          </w:tcPr>
          <w:p>
            <w:r>
              <w:t>Итого</w:t>
            </w:r>
          </w:p>
        </w:tc>
        <w:tc>
          <w:tcPr>
            <w:tcW w:type="dxa" w:w="2448"/>
          </w:tcPr>
          <w:p>
            <w:r>
              <w:t>139.07</w:t>
            </w:r>
          </w:p>
        </w:tc>
        <w:tc>
          <w:tcPr>
            <w:tcW w:type="dxa" w:w="2448"/>
          </w:tcPr>
          <w:p>
            <w:r/>
          </w:p>
        </w:tc>
        <w:tc>
          <w:tcPr>
            <w:tcW w:type="dxa" w:w="2448"/>
          </w:tcPr>
          <w:p>
            <w:r>
              <w:t>-</w:t>
            </w:r>
          </w:p>
        </w:tc>
      </w:tr>
    </w:tbl>
    <w:p>
      <w:r>
        <w:br w:type="page"/>
      </w:r>
    </w:p>
    <w:p>
      <w:pPr>
        <w:jc w:val="center"/>
      </w:pPr>
      <w:r>
        <w:rPr>
          <w:b/>
        </w:rPr>
        <w:t>ВЕДОМОСТЬ ЗИМНЕГО МАРШРУТНОГО УЧЕТА № маршрута/№ прохождения Маршруты ЗМУ_Номер_1 / 1</w:t>
      </w:r>
    </w:p>
    <w:p>
      <w:pPr>
        <w:jc w:val="center"/>
      </w:pPr>
      <w:r>
        <w:rPr>
          <w:i/>
        </w:rPr>
        <w:t>Использование (да, нет) спутникового навигатора ____________ видеорегистратора _____________ транспортных средств при затирке __________ при учете следов ______________</w:t>
      </w:r>
    </w:p>
    <w:p>
      <w:pPr>
        <w:jc w:val="both"/>
      </w:pPr>
      <w:r>
        <w:t>Субъект Российской Федерации  Республика Алтай, Республика Хакасия, Республика Тыва</w:t>
      </w:r>
    </w:p>
    <w:p>
      <w:pPr>
        <w:jc w:val="both"/>
      </w:pPr>
      <w:r>
        <w:t>Муниципальное образование (район)___</w:t>
      </w:r>
    </w:p>
    <w:p>
      <w:pPr>
        <w:jc w:val="both"/>
      </w:pPr>
      <w:r>
        <w:t>Исследуемая территория ___</w:t>
      </w:r>
    </w:p>
    <w:p>
      <w:pPr>
        <w:jc w:val="both"/>
      </w:pPr>
      <w:r>
        <w:t>Объединенная исследуемая территория (юр. лицо)___, охотугодье___</w:t>
      </w:r>
    </w:p>
    <w:p>
      <w:pPr>
        <w:jc w:val="both"/>
      </w:pPr>
      <w:r>
        <w:t>Учетчик (ФИО, должность)___</w:t>
      </w:r>
    </w:p>
    <w:p>
      <w:pPr>
        <w:jc w:val="both"/>
      </w:pPr>
      <w:r>
        <w:t>Дата и время окончания последней пороши «____» ___________ 20____ г. ______час.</w:t>
      </w:r>
    </w:p>
    <w:p>
      <w:r>
        <w:rPr>
          <w:b/>
        </w:rPr>
        <w:t>Учет после затирки:</w:t>
      </w:r>
    </w:p>
    <w:p>
      <w:pPr>
        <w:jc w:val="both"/>
      </w:pPr>
      <w:r>
        <w:t>Дата затирки «___» ______ 20__г., начало ___ час.___ мин., окончание ___ час.___мин.</w:t>
      </w:r>
    </w:p>
    <w:p>
      <w:pPr>
        <w:jc w:val="both"/>
      </w:pPr>
      <w:r>
        <w:t>Дата учета следов «___» ______ 20__г., начало ___ час.___ мин., окончание ___ час.___мин.</w:t>
      </w:r>
    </w:p>
    <w:p>
      <w:r>
        <w:rPr>
          <w:b/>
        </w:rPr>
        <w:t>Учет после пороши:</w:t>
      </w:r>
    </w:p>
    <w:p>
      <w:pPr>
        <w:jc w:val="both"/>
      </w:pPr>
      <w:r>
        <w:t>Дата учета следов «___» ______ 20__г., начало ___ час.___ мин., окончание ___ час.___мин.</w:t>
      </w:r>
    </w:p>
    <w:p>
      <w:r>
        <w:rPr>
          <w:b/>
        </w:rPr>
        <w:t>Повторный учет на маршруте на следующий день после предыдущего учета с одновременной затиркой:</w:t>
      </w:r>
    </w:p>
    <w:p>
      <w:pPr>
        <w:jc w:val="both"/>
      </w:pPr>
      <w:r>
        <w:t>Дата учета следов с одновременной затиркой «___» ______ 20__г., начало ___ час.___ мин., окончание ___ час.___мин.</w:t>
      </w:r>
    </w:p>
    <w:p>
      <w:pPr>
        <w:jc w:val="both"/>
      </w:pPr>
      <w:r>
        <w:t>Дата учета следов на следующий день «___» ______ 20__г., начало ___ час.___ мин., окончание ___ час.___мин.</w:t>
      </w:r>
    </w:p>
    <w:p>
      <w:pPr>
        <w:jc w:val="both"/>
      </w:pPr>
      <w:r>
        <w:t>Высота снега _____ см. Характер снега (рыхлый, плотный и др.)___</w:t>
      </w:r>
    </w:p>
    <w:p>
      <w:pPr>
        <w:jc w:val="both"/>
      </w:pPr>
      <w:r>
        <w:t>Погода в день учета следов: температура _____ º С,</w:t>
      </w:r>
    </w:p>
    <w:p>
      <w:pPr>
        <w:jc w:val="both"/>
      </w:pPr>
      <w:r>
        <w:t>осадки (да, нет, если да - указать какие)_____________</w:t>
      </w:r>
    </w:p>
    <w:p>
      <w:pPr>
        <w:jc w:val="both"/>
      </w:pPr>
      <w:r>
        <w:t>Дата заполнения «___» ____________ 20 _____г.</w:t>
      </w:r>
    </w:p>
    <w:p>
      <w:pPr>
        <w:jc w:val="both"/>
      </w:pPr>
      <w:r>
        <w:t>Лицо, ответственное за учет в закрепленном охотугодье (участке)__________________</w:t>
      </w:r>
    </w:p>
    <w:p>
      <w:pPr>
        <w:jc w:val="both"/>
      </w:pPr>
      <w:r>
        <w:t>«Ведомость принята» или «ведомость не принята» (если «не принята» - обосновать решение):___</w:t>
      </w:r>
    </w:p>
    <w:p>
      <w:r>
        <w:rPr>
          <w:b/>
        </w:rPr>
        <w:t>Должностное лицо УО, ответственное за учет в ОДОУ (участке), иной территории (участке), в закрепленном по ДЛ охотугодье (участке) или в закрепленном по ОХС охотугодье (участке), если учет проводился совместно с охотпользователем:</w:t>
      </w:r>
    </w:p>
    <w:p>
      <w:r>
        <w:rPr>
          <w:b/>
        </w:rPr>
        <w:t>ФИО, должность, дата ___</w:t>
      </w:r>
    </w:p>
    <w:p>
      <w:pPr>
        <w:jc w:val="both"/>
      </w:pPr>
      <w:r>
        <w:t>«Ведомость принята» или «ведомость не принята» (если «не принята» - обосновать решение):___</w:t>
      </w:r>
    </w:p>
    <w:p>
      <w:pPr>
        <w:jc w:val="center"/>
      </w:pPr>
      <w:r>
        <w:rPr>
          <w:b/>
        </w:rPr>
        <w:t>ТАБЛИЦА 1. УЧЕТ СЛЕДОВ ЗВЕРЕЙ</w:t>
      </w:r>
    </w:p>
    <w:p>
      <w:pPr>
        <w:jc w:val="both"/>
      </w:pPr>
      <w:r>
        <w:t>Длина учетного маршрута  после предварительного прохождения  ________, км:</w:t>
      </w:r>
    </w:p>
    <w:tbl>
      <w:tblPr>
        <w:tblW w:type="auto" w:w="0"/>
        <w:tblLook w:firstColumn="1" w:firstRow="1" w:lastColumn="0" w:lastRow="0" w:noHBand="0" w:noVBand="1" w:val="04A0"/>
      </w:tblPr>
      <w:tblGrid>
        <w:gridCol w:w="6120"/>
        <w:gridCol w:w="6120"/>
      </w:tblGrid>
      <w:tr>
        <w:tc>
          <w:tcPr>
            <w:tcW w:type="dxa" w:w="6120"/>
          </w:tcPr>
          <w:p>
            <w:r>
              <w:t>Вид зверей</w:t>
            </w:r>
          </w:p>
        </w:tc>
        <w:tc>
          <w:tcPr>
            <w:tcW w:type="dxa" w:w="6120"/>
          </w:tcPr>
          <w:p>
            <w:r>
              <w:t>Число зверей</w:t>
            </w:r>
          </w:p>
        </w:tc>
      </w:tr>
      <w:tr>
        <w:tc>
          <w:tcPr>
            <w:tcW w:type="dxa" w:w="6120"/>
          </w:tcPr>
          <w:p>
            <w:r>
              <w:t xml:space="preserve">Благородный олень (марал) </w:t>
            </w:r>
          </w:p>
        </w:tc>
        <w:tc>
          <w:tcPr>
            <w:tcW w:type="dxa" w:w="6120"/>
          </w:tcPr>
          <w:p>
            <w:r>
              <w:t>50</w:t>
            </w:r>
          </w:p>
        </w:tc>
      </w:tr>
      <w:tr>
        <w:tc>
          <w:tcPr>
            <w:tcW w:type="dxa" w:w="6120"/>
          </w:tcPr>
          <w:p>
            <w:r>
              <w:t xml:space="preserve">Выдра </w:t>
            </w:r>
          </w:p>
        </w:tc>
        <w:tc>
          <w:tcPr>
            <w:tcW w:type="dxa" w:w="6120"/>
          </w:tcPr>
          <w:p>
            <w:r>
              <w:t>4</w:t>
            </w:r>
          </w:p>
        </w:tc>
      </w:tr>
      <w:tr>
        <w:tc>
          <w:tcPr>
            <w:tcW w:type="dxa" w:w="6120"/>
          </w:tcPr>
          <w:p>
            <w:r>
              <w:t>Заяц беляк</w:t>
            </w:r>
          </w:p>
        </w:tc>
        <w:tc>
          <w:tcPr>
            <w:tcW w:type="dxa" w:w="6120"/>
          </w:tcPr>
          <w:p>
            <w:r>
              <w:t>14</w:t>
            </w:r>
          </w:p>
        </w:tc>
      </w:tr>
      <w:tr>
        <w:tc>
          <w:tcPr>
            <w:tcW w:type="dxa" w:w="6120"/>
          </w:tcPr>
          <w:p>
            <w:r>
              <w:t>Кабарга сибирская</w:t>
            </w:r>
          </w:p>
        </w:tc>
        <w:tc>
          <w:tcPr>
            <w:tcW w:type="dxa" w:w="6120"/>
          </w:tcPr>
          <w:p>
            <w:r>
              <w:t>19</w:t>
            </w:r>
          </w:p>
        </w:tc>
      </w:tr>
      <w:tr>
        <w:tc>
          <w:tcPr>
            <w:tcW w:type="dxa" w:w="6120"/>
          </w:tcPr>
          <w:p>
            <w:r>
              <w:t>Косуля сибирская</w:t>
            </w:r>
          </w:p>
        </w:tc>
        <w:tc>
          <w:tcPr>
            <w:tcW w:type="dxa" w:w="6120"/>
          </w:tcPr>
          <w:p>
            <w:r>
              <w:t>24</w:t>
            </w:r>
          </w:p>
        </w:tc>
      </w:tr>
      <w:tr>
        <w:tc>
          <w:tcPr>
            <w:tcW w:type="dxa" w:w="6120"/>
          </w:tcPr>
          <w:p>
            <w:r>
              <w:t xml:space="preserve">Лисица </w:t>
            </w:r>
          </w:p>
        </w:tc>
        <w:tc>
          <w:tcPr>
            <w:tcW w:type="dxa" w:w="6120"/>
          </w:tcPr>
          <w:p>
            <w:r>
              <w:t>3</w:t>
            </w:r>
          </w:p>
        </w:tc>
      </w:tr>
      <w:tr>
        <w:tc>
          <w:tcPr>
            <w:tcW w:type="dxa" w:w="6120"/>
          </w:tcPr>
          <w:p>
            <w:r>
              <w:t xml:space="preserve">Норка американская </w:t>
            </w:r>
          </w:p>
        </w:tc>
        <w:tc>
          <w:tcPr>
            <w:tcW w:type="dxa" w:w="6120"/>
          </w:tcPr>
          <w:p>
            <w:r>
              <w:t>0</w:t>
            </w:r>
          </w:p>
        </w:tc>
      </w:tr>
      <w:tr>
        <w:tc>
          <w:tcPr>
            <w:tcW w:type="dxa" w:w="6120"/>
          </w:tcPr>
          <w:p>
            <w:r>
              <w:t>Рысь</w:t>
            </w:r>
          </w:p>
        </w:tc>
        <w:tc>
          <w:tcPr>
            <w:tcW w:type="dxa" w:w="6120"/>
          </w:tcPr>
          <w:p>
            <w:r>
              <w:t>0</w:t>
            </w:r>
          </w:p>
        </w:tc>
      </w:tr>
      <w:tr>
        <w:tc>
          <w:tcPr>
            <w:tcW w:type="dxa" w:w="6120"/>
          </w:tcPr>
          <w:p>
            <w:r/>
          </w:p>
        </w:tc>
        <w:tc>
          <w:tcPr>
            <w:tcW w:type="dxa" w:w="6120"/>
          </w:tcPr>
          <w:p>
            <w:r>
              <w:t>0</w:t>
            </w:r>
          </w:p>
        </w:tc>
      </w:tr>
      <w:tr>
        <w:tc>
          <w:tcPr>
            <w:tcW w:type="dxa" w:w="6120"/>
          </w:tcPr>
          <w:p>
            <w:r/>
          </w:p>
        </w:tc>
        <w:tc>
          <w:tcPr>
            <w:tcW w:type="dxa" w:w="6120"/>
          </w:tcPr>
          <w:p>
            <w:r>
              <w:t>0</w:t>
            </w:r>
          </w:p>
        </w:tc>
      </w:tr>
      <w:tr>
        <w:tc>
          <w:tcPr>
            <w:tcW w:type="dxa" w:w="6120"/>
          </w:tcPr>
          <w:p>
            <w:r/>
          </w:p>
        </w:tc>
        <w:tc>
          <w:tcPr>
            <w:tcW w:type="dxa" w:w="6120"/>
          </w:tcPr>
          <w:p>
            <w:r>
              <w:t>0</w:t>
            </w:r>
          </w:p>
        </w:tc>
      </w:tr>
      <w:tr>
        <w:tc>
          <w:tcPr>
            <w:tcW w:type="dxa" w:w="6120"/>
          </w:tcPr>
          <w:p>
            <w:r/>
          </w:p>
        </w:tc>
        <w:tc>
          <w:tcPr>
            <w:tcW w:type="dxa" w:w="6120"/>
          </w:tcPr>
          <w:p>
            <w:r>
              <w:t>0</w:t>
            </w:r>
          </w:p>
        </w:tc>
      </w:tr>
      <w:tr>
        <w:tc>
          <w:tcPr>
            <w:tcW w:type="dxa" w:w="6120"/>
          </w:tcPr>
          <w:p>
            <w:r/>
          </w:p>
        </w:tc>
        <w:tc>
          <w:tcPr>
            <w:tcW w:type="dxa" w:w="6120"/>
          </w:tcPr>
          <w:p>
            <w:r>
              <w:t>0</w:t>
            </w:r>
          </w:p>
        </w:tc>
      </w:tr>
      <w:tr>
        <w:tc>
          <w:tcPr>
            <w:tcW w:type="dxa" w:w="6120"/>
          </w:tcPr>
          <w:p>
            <w:r/>
          </w:p>
        </w:tc>
        <w:tc>
          <w:tcPr>
            <w:tcW w:type="dxa" w:w="6120"/>
          </w:tcPr>
          <w:p>
            <w:r>
              <w:t>0</w:t>
            </w:r>
          </w:p>
        </w:tc>
      </w:tr>
      <w:tr>
        <w:tc>
          <w:tcPr>
            <w:tcW w:type="dxa" w:w="6120"/>
          </w:tcPr>
          <w:p>
            <w:r/>
          </w:p>
        </w:tc>
        <w:tc>
          <w:tcPr>
            <w:tcW w:type="dxa" w:w="6120"/>
          </w:tcPr>
          <w:p>
            <w:r>
              <w:t>0</w:t>
            </w:r>
          </w:p>
        </w:tc>
      </w:tr>
      <w:tr>
        <w:tc>
          <w:tcPr>
            <w:tcW w:type="dxa" w:w="6120"/>
          </w:tcPr>
          <w:p>
            <w:r/>
          </w:p>
        </w:tc>
        <w:tc>
          <w:tcPr>
            <w:tcW w:type="dxa" w:w="6120"/>
          </w:tcPr>
          <w:p>
            <w:r>
              <w:t>0</w:t>
            </w:r>
          </w:p>
        </w:tc>
      </w:tr>
      <w:tr>
        <w:tc>
          <w:tcPr>
            <w:tcW w:type="dxa" w:w="6120"/>
          </w:tcPr>
          <w:p>
            <w:r/>
          </w:p>
        </w:tc>
        <w:tc>
          <w:tcPr>
            <w:tcW w:type="dxa" w:w="6120"/>
          </w:tcPr>
          <w:p>
            <w:r>
              <w:t>0</w:t>
            </w:r>
          </w:p>
        </w:tc>
      </w:tr>
      <w:tr>
        <w:tc>
          <w:tcPr>
            <w:tcW w:type="dxa" w:w="6120"/>
          </w:tcPr>
          <w:p>
            <w:r/>
          </w:p>
        </w:tc>
        <w:tc>
          <w:tcPr>
            <w:tcW w:type="dxa" w:w="6120"/>
          </w:tcPr>
          <w:p>
            <w:r>
              <w:t>0</w:t>
            </w:r>
          </w:p>
        </w:tc>
      </w:tr>
      <w:tr>
        <w:tc>
          <w:tcPr>
            <w:tcW w:type="dxa" w:w="6120"/>
          </w:tcPr>
          <w:p>
            <w:r/>
          </w:p>
        </w:tc>
        <w:tc>
          <w:tcPr>
            <w:tcW w:type="dxa" w:w="6120"/>
          </w:tcPr>
          <w:p>
            <w:r>
              <w:t>0</w:t>
            </w:r>
          </w:p>
        </w:tc>
      </w:tr>
      <w:tr>
        <w:tc>
          <w:tcPr>
            <w:tcW w:type="dxa" w:w="6120"/>
          </w:tcPr>
          <w:p>
            <w:r/>
          </w:p>
        </w:tc>
        <w:tc>
          <w:tcPr>
            <w:tcW w:type="dxa" w:w="6120"/>
          </w:tcPr>
          <w:p>
            <w:r>
              <w:t>0</w:t>
            </w:r>
          </w:p>
        </w:tc>
      </w:tr>
    </w:tbl>
    <w:p>
      <w:pPr>
        <w:jc w:val="center"/>
      </w:pPr>
      <w:r>
        <w:rPr>
          <w:b/>
        </w:rPr>
        <w:t>ТАБЛИЦА 2. РЕГИСТРАЦИЯ СЛЕДОВ В ДЕНЬ ЗАТИРКИ (ЗАПОЛНЯТЬ НЕ ОБЯЗЯТАЛЬНО)</w:t>
      </w:r>
    </w:p>
    <w:tbl>
      <w:tblPr>
        <w:tblW w:type="auto" w:w="0"/>
        <w:tblLook w:firstColumn="1" w:firstRow="1" w:lastColumn="0" w:lastRow="0" w:noHBand="0" w:noVBand="1" w:val="04A0"/>
      </w:tblPr>
      <w:tblGrid>
        <w:gridCol w:w="12240"/>
      </w:tblGrid>
      <w:tr>
        <w:tc>
          <w:tcPr>
            <w:tcW w:type="dxa" w:w="12240"/>
          </w:tcPr>
          <w:p/>
        </w:tc>
      </w:tr>
    </w:tbl>
    <w:p>
      <w:r>
        <w:br w:type="page"/>
      </w:r>
    </w:p>
    <w:p>
      <w:pPr>
        <w:jc w:val="center"/>
      </w:pPr>
      <w:r>
        <w:rPr>
          <w:b/>
        </w:rPr>
        <w:t>ВЕДОМОСТЬ ЗИМНЕГО МАРШРУТНОГО УЧЕТА № маршрута/№ прохождения Маршруты ЗМУ_Номер_1 / 1</w:t>
      </w:r>
    </w:p>
    <w:p>
      <w:pPr>
        <w:jc w:val="center"/>
      </w:pPr>
      <w:r>
        <w:rPr>
          <w:i/>
        </w:rPr>
        <w:t>Использование (да, нет) спутникового навигатора ____________ видеорегистратора _____________ транспортных средств при затирке __________ при учете следов ______________</w:t>
      </w:r>
    </w:p>
    <w:p>
      <w:pPr>
        <w:jc w:val="both"/>
      </w:pPr>
      <w:r>
        <w:t>Субъект Российской Федерации  Республика Алтай, Республика Хакасия, Республика Тыва</w:t>
      </w:r>
    </w:p>
    <w:p>
      <w:pPr>
        <w:jc w:val="both"/>
      </w:pPr>
      <w:r>
        <w:t>Муниципальное образование (район)___</w:t>
      </w:r>
    </w:p>
    <w:p>
      <w:pPr>
        <w:jc w:val="both"/>
      </w:pPr>
      <w:r>
        <w:t>Исследуемая территория ___</w:t>
      </w:r>
    </w:p>
    <w:p>
      <w:pPr>
        <w:jc w:val="both"/>
      </w:pPr>
      <w:r>
        <w:t>Объединенная исследуемая территория (юр. лицо)___, охотугодье___</w:t>
      </w:r>
    </w:p>
    <w:p>
      <w:pPr>
        <w:jc w:val="both"/>
      </w:pPr>
      <w:r>
        <w:t>Учетчик (ФИО, должность)___</w:t>
      </w:r>
    </w:p>
    <w:p>
      <w:pPr>
        <w:jc w:val="both"/>
      </w:pPr>
      <w:r>
        <w:t>Дата и время окончания последней пороши «____» ___________ 20____ г. ______час.</w:t>
      </w:r>
    </w:p>
    <w:p>
      <w:r>
        <w:rPr>
          <w:b/>
        </w:rPr>
        <w:t>Учет после затирки:</w:t>
      </w:r>
    </w:p>
    <w:p>
      <w:pPr>
        <w:jc w:val="both"/>
      </w:pPr>
      <w:r>
        <w:t>Дата затирки «___» ______ 20__г., начало ___ час.___ мин., окончание ___ час.___мин.</w:t>
      </w:r>
    </w:p>
    <w:p>
      <w:pPr>
        <w:jc w:val="both"/>
      </w:pPr>
      <w:r>
        <w:t>Дата учета следов «___» ______ 20__г., начало ___ час.___ мин., окончание ___ час.___мин.</w:t>
      </w:r>
    </w:p>
    <w:p>
      <w:r>
        <w:rPr>
          <w:b/>
        </w:rPr>
        <w:t>Учет после пороши:</w:t>
      </w:r>
    </w:p>
    <w:p>
      <w:pPr>
        <w:jc w:val="both"/>
      </w:pPr>
      <w:r>
        <w:t>Дата учета следов «___» ______ 20__г., начало ___ час.___ мин., окончание ___ час.___мин.</w:t>
      </w:r>
    </w:p>
    <w:p>
      <w:r>
        <w:rPr>
          <w:b/>
        </w:rPr>
        <w:t>Повторный учет на маршруте на следующий день после предыдущего учета с одновременной затиркой:</w:t>
      </w:r>
    </w:p>
    <w:p>
      <w:pPr>
        <w:jc w:val="both"/>
      </w:pPr>
      <w:r>
        <w:t>Дата учета следов с одновременной затиркой «___» ______ 20__г., начало ___ час.___ мин., окончание ___ час.___мин.</w:t>
      </w:r>
    </w:p>
    <w:p>
      <w:pPr>
        <w:jc w:val="both"/>
      </w:pPr>
      <w:r>
        <w:t>Дата учета следов на следующий день «___» ______ 20__г., начало ___ час.___ мин., окончание ___ час.___мин.</w:t>
      </w:r>
    </w:p>
    <w:p>
      <w:pPr>
        <w:jc w:val="both"/>
      </w:pPr>
      <w:r>
        <w:t>Высота снега _____ см. Характер снега (рыхлый, плотный и др.)___</w:t>
      </w:r>
    </w:p>
    <w:p>
      <w:pPr>
        <w:jc w:val="both"/>
      </w:pPr>
      <w:r>
        <w:t>Погода в день учета следов: температура _____ º С,</w:t>
      </w:r>
    </w:p>
    <w:p>
      <w:pPr>
        <w:jc w:val="both"/>
      </w:pPr>
      <w:r>
        <w:t>осадки (да, нет, если да - указать какие)_____________</w:t>
      </w:r>
    </w:p>
    <w:p>
      <w:pPr>
        <w:jc w:val="both"/>
      </w:pPr>
      <w:r>
        <w:t>Дата заполнения «___» ____________ 20 _____г.</w:t>
      </w:r>
    </w:p>
    <w:p>
      <w:pPr>
        <w:jc w:val="both"/>
      </w:pPr>
      <w:r>
        <w:t>Лицо, ответственное за учет в закрепленном охотугодье (участке)__________________</w:t>
      </w:r>
    </w:p>
    <w:p>
      <w:pPr>
        <w:jc w:val="both"/>
      </w:pPr>
      <w:r>
        <w:t>«Ведомость принята» или «ведомость не принята» (если «не принята» - обосновать решение):___</w:t>
      </w:r>
    </w:p>
    <w:p>
      <w:r>
        <w:rPr>
          <w:b/>
        </w:rPr>
        <w:t>Должностное лицо УО, ответственное за учет в ОДОУ (участке), иной территории (участке), в закрепленном по ДЛ охотугодье (участке) или в закрепленном по ОХС охотугодье (участке), если учет проводился совместно с охотпользователем:</w:t>
      </w:r>
    </w:p>
    <w:p>
      <w:r>
        <w:rPr>
          <w:b/>
        </w:rPr>
        <w:t>ФИО, должность, дата ___</w:t>
      </w:r>
    </w:p>
    <w:p>
      <w:pPr>
        <w:jc w:val="both"/>
      </w:pPr>
      <w:r>
        <w:t>«Ведомость принята» или «ведомость не принята» (если «не принята» - обосновать решение):___</w:t>
      </w:r>
    </w:p>
    <w:p>
      <w:pPr>
        <w:jc w:val="center"/>
      </w:pPr>
      <w:r>
        <w:rPr>
          <w:b/>
        </w:rPr>
        <w:t>ТАБЛИЦА 1. УЧЕТ СЛЕДОВ ЗВЕРЕЙ</w:t>
      </w:r>
    </w:p>
    <w:p>
      <w:pPr>
        <w:jc w:val="both"/>
      </w:pPr>
      <w:r>
        <w:t>Длина учетного маршрута  после предварительного прохождения  ________, км:</w:t>
      </w:r>
    </w:p>
    <w:tbl>
      <w:tblPr>
        <w:tblW w:type="auto" w:w="0"/>
        <w:tblLook w:firstColumn="1" w:firstRow="1" w:lastColumn="0" w:lastRow="0" w:noHBand="0" w:noVBand="1" w:val="04A0"/>
      </w:tblPr>
      <w:tblGrid>
        <w:gridCol w:w="6120"/>
        <w:gridCol w:w="6120"/>
      </w:tblGrid>
      <w:tr>
        <w:tc>
          <w:tcPr>
            <w:tcW w:type="dxa" w:w="6120"/>
          </w:tcPr>
          <w:p>
            <w:r>
              <w:t>Вид зверей</w:t>
            </w:r>
          </w:p>
        </w:tc>
        <w:tc>
          <w:tcPr>
            <w:tcW w:type="dxa" w:w="6120"/>
          </w:tcPr>
          <w:p>
            <w:r>
              <w:t>Число зверей</w:t>
            </w:r>
          </w:p>
        </w:tc>
      </w:tr>
      <w:tr>
        <w:tc>
          <w:tcPr>
            <w:tcW w:type="dxa" w:w="6120"/>
          </w:tcPr>
          <w:p>
            <w:r>
              <w:t xml:space="preserve">Благородный олень (марал) </w:t>
            </w:r>
          </w:p>
        </w:tc>
        <w:tc>
          <w:tcPr>
            <w:tcW w:type="dxa" w:w="6120"/>
          </w:tcPr>
          <w:p>
            <w:r>
              <w:t>50</w:t>
            </w:r>
          </w:p>
        </w:tc>
      </w:tr>
      <w:tr>
        <w:tc>
          <w:tcPr>
            <w:tcW w:type="dxa" w:w="6120"/>
          </w:tcPr>
          <w:p>
            <w:r>
              <w:t xml:space="preserve">Выдра </w:t>
            </w:r>
          </w:p>
        </w:tc>
        <w:tc>
          <w:tcPr>
            <w:tcW w:type="dxa" w:w="6120"/>
          </w:tcPr>
          <w:p>
            <w:r>
              <w:t>4</w:t>
            </w:r>
          </w:p>
        </w:tc>
      </w:tr>
      <w:tr>
        <w:tc>
          <w:tcPr>
            <w:tcW w:type="dxa" w:w="6120"/>
          </w:tcPr>
          <w:p>
            <w:r>
              <w:t>Заяц беляк</w:t>
            </w:r>
          </w:p>
        </w:tc>
        <w:tc>
          <w:tcPr>
            <w:tcW w:type="dxa" w:w="6120"/>
          </w:tcPr>
          <w:p>
            <w:r>
              <w:t>14</w:t>
            </w:r>
          </w:p>
        </w:tc>
      </w:tr>
      <w:tr>
        <w:tc>
          <w:tcPr>
            <w:tcW w:type="dxa" w:w="6120"/>
          </w:tcPr>
          <w:p>
            <w:r>
              <w:t>Кабарга сибирская</w:t>
            </w:r>
          </w:p>
        </w:tc>
        <w:tc>
          <w:tcPr>
            <w:tcW w:type="dxa" w:w="6120"/>
          </w:tcPr>
          <w:p>
            <w:r>
              <w:t>19</w:t>
            </w:r>
          </w:p>
        </w:tc>
      </w:tr>
      <w:tr>
        <w:tc>
          <w:tcPr>
            <w:tcW w:type="dxa" w:w="6120"/>
          </w:tcPr>
          <w:p>
            <w:r>
              <w:t>Косуля сибирская</w:t>
            </w:r>
          </w:p>
        </w:tc>
        <w:tc>
          <w:tcPr>
            <w:tcW w:type="dxa" w:w="6120"/>
          </w:tcPr>
          <w:p>
            <w:r>
              <w:t>24</w:t>
            </w:r>
          </w:p>
        </w:tc>
      </w:tr>
      <w:tr>
        <w:tc>
          <w:tcPr>
            <w:tcW w:type="dxa" w:w="6120"/>
          </w:tcPr>
          <w:p>
            <w:r>
              <w:t xml:space="preserve">Лисица </w:t>
            </w:r>
          </w:p>
        </w:tc>
        <w:tc>
          <w:tcPr>
            <w:tcW w:type="dxa" w:w="6120"/>
          </w:tcPr>
          <w:p>
            <w:r>
              <w:t>3</w:t>
            </w:r>
          </w:p>
        </w:tc>
      </w:tr>
      <w:tr>
        <w:tc>
          <w:tcPr>
            <w:tcW w:type="dxa" w:w="6120"/>
          </w:tcPr>
          <w:p>
            <w:r>
              <w:t xml:space="preserve">Норка американская </w:t>
            </w:r>
          </w:p>
        </w:tc>
        <w:tc>
          <w:tcPr>
            <w:tcW w:type="dxa" w:w="6120"/>
          </w:tcPr>
          <w:p>
            <w:r>
              <w:t>0</w:t>
            </w:r>
          </w:p>
        </w:tc>
      </w:tr>
      <w:tr>
        <w:tc>
          <w:tcPr>
            <w:tcW w:type="dxa" w:w="6120"/>
          </w:tcPr>
          <w:p>
            <w:r>
              <w:t>Рысь</w:t>
            </w:r>
          </w:p>
        </w:tc>
        <w:tc>
          <w:tcPr>
            <w:tcW w:type="dxa" w:w="6120"/>
          </w:tcPr>
          <w:p>
            <w:r>
              <w:t>0</w:t>
            </w:r>
          </w:p>
        </w:tc>
      </w:tr>
      <w:tr>
        <w:tc>
          <w:tcPr>
            <w:tcW w:type="dxa" w:w="6120"/>
          </w:tcPr>
          <w:p>
            <w:r/>
          </w:p>
        </w:tc>
        <w:tc>
          <w:tcPr>
            <w:tcW w:type="dxa" w:w="6120"/>
          </w:tcPr>
          <w:p>
            <w:r>
              <w:t>0</w:t>
            </w:r>
          </w:p>
        </w:tc>
      </w:tr>
      <w:tr>
        <w:tc>
          <w:tcPr>
            <w:tcW w:type="dxa" w:w="6120"/>
          </w:tcPr>
          <w:p>
            <w:r/>
          </w:p>
        </w:tc>
        <w:tc>
          <w:tcPr>
            <w:tcW w:type="dxa" w:w="6120"/>
          </w:tcPr>
          <w:p>
            <w:r>
              <w:t>0</w:t>
            </w:r>
          </w:p>
        </w:tc>
      </w:tr>
      <w:tr>
        <w:tc>
          <w:tcPr>
            <w:tcW w:type="dxa" w:w="6120"/>
          </w:tcPr>
          <w:p>
            <w:r/>
          </w:p>
        </w:tc>
        <w:tc>
          <w:tcPr>
            <w:tcW w:type="dxa" w:w="6120"/>
          </w:tcPr>
          <w:p>
            <w:r>
              <w:t>0</w:t>
            </w:r>
          </w:p>
        </w:tc>
      </w:tr>
      <w:tr>
        <w:tc>
          <w:tcPr>
            <w:tcW w:type="dxa" w:w="6120"/>
          </w:tcPr>
          <w:p>
            <w:r/>
          </w:p>
        </w:tc>
        <w:tc>
          <w:tcPr>
            <w:tcW w:type="dxa" w:w="6120"/>
          </w:tcPr>
          <w:p>
            <w:r>
              <w:t>0</w:t>
            </w:r>
          </w:p>
        </w:tc>
      </w:tr>
      <w:tr>
        <w:tc>
          <w:tcPr>
            <w:tcW w:type="dxa" w:w="6120"/>
          </w:tcPr>
          <w:p>
            <w:r/>
          </w:p>
        </w:tc>
        <w:tc>
          <w:tcPr>
            <w:tcW w:type="dxa" w:w="6120"/>
          </w:tcPr>
          <w:p>
            <w:r>
              <w:t>0</w:t>
            </w:r>
          </w:p>
        </w:tc>
      </w:tr>
      <w:tr>
        <w:tc>
          <w:tcPr>
            <w:tcW w:type="dxa" w:w="6120"/>
          </w:tcPr>
          <w:p>
            <w:r/>
          </w:p>
        </w:tc>
        <w:tc>
          <w:tcPr>
            <w:tcW w:type="dxa" w:w="6120"/>
          </w:tcPr>
          <w:p>
            <w:r>
              <w:t>0</w:t>
            </w:r>
          </w:p>
        </w:tc>
      </w:tr>
      <w:tr>
        <w:tc>
          <w:tcPr>
            <w:tcW w:type="dxa" w:w="6120"/>
          </w:tcPr>
          <w:p>
            <w:r/>
          </w:p>
        </w:tc>
        <w:tc>
          <w:tcPr>
            <w:tcW w:type="dxa" w:w="6120"/>
          </w:tcPr>
          <w:p>
            <w:r>
              <w:t>0</w:t>
            </w:r>
          </w:p>
        </w:tc>
      </w:tr>
      <w:tr>
        <w:tc>
          <w:tcPr>
            <w:tcW w:type="dxa" w:w="6120"/>
          </w:tcPr>
          <w:p>
            <w:r/>
          </w:p>
        </w:tc>
        <w:tc>
          <w:tcPr>
            <w:tcW w:type="dxa" w:w="6120"/>
          </w:tcPr>
          <w:p>
            <w:r>
              <w:t>0</w:t>
            </w:r>
          </w:p>
        </w:tc>
      </w:tr>
      <w:tr>
        <w:tc>
          <w:tcPr>
            <w:tcW w:type="dxa" w:w="6120"/>
          </w:tcPr>
          <w:p>
            <w:r/>
          </w:p>
        </w:tc>
        <w:tc>
          <w:tcPr>
            <w:tcW w:type="dxa" w:w="6120"/>
          </w:tcPr>
          <w:p>
            <w:r>
              <w:t>0</w:t>
            </w:r>
          </w:p>
        </w:tc>
      </w:tr>
      <w:tr>
        <w:tc>
          <w:tcPr>
            <w:tcW w:type="dxa" w:w="6120"/>
          </w:tcPr>
          <w:p>
            <w:r/>
          </w:p>
        </w:tc>
        <w:tc>
          <w:tcPr>
            <w:tcW w:type="dxa" w:w="6120"/>
          </w:tcPr>
          <w:p>
            <w:r>
              <w:t>0</w:t>
            </w:r>
          </w:p>
        </w:tc>
      </w:tr>
      <w:tr>
        <w:tc>
          <w:tcPr>
            <w:tcW w:type="dxa" w:w="6120"/>
          </w:tcPr>
          <w:p>
            <w:r/>
          </w:p>
        </w:tc>
        <w:tc>
          <w:tcPr>
            <w:tcW w:type="dxa" w:w="6120"/>
          </w:tcPr>
          <w:p>
            <w:r>
              <w:t>0</w:t>
            </w:r>
          </w:p>
        </w:tc>
      </w:tr>
      <w:tr>
        <w:tc>
          <w:tcPr>
            <w:tcW w:type="dxa" w:w="6120"/>
          </w:tcPr>
          <w:p>
            <w:r/>
          </w:p>
        </w:tc>
        <w:tc>
          <w:tcPr>
            <w:tcW w:type="dxa" w:w="6120"/>
          </w:tcPr>
          <w:p>
            <w:r>
              <w:t>0</w:t>
            </w:r>
          </w:p>
        </w:tc>
      </w:tr>
    </w:tbl>
    <w:p>
      <w:pPr>
        <w:jc w:val="center"/>
      </w:pPr>
      <w:r>
        <w:rPr>
          <w:b/>
        </w:rPr>
        <w:t>ТАБЛИЦА 2. РЕГИСТРАЦИЯ СЛЕДОВ В ДЕНЬ ЗАТИРКИ (ЗАПОЛНЯТЬ НЕ ОБЯЗЯТАЛЬНО)</w:t>
      </w:r>
    </w:p>
    <w:tbl>
      <w:tblPr>
        <w:tblW w:type="auto" w:w="0"/>
        <w:tblLook w:firstColumn="1" w:firstRow="1" w:lastColumn="0" w:lastRow="0" w:noHBand="0" w:noVBand="1" w:val="04A0"/>
      </w:tblPr>
      <w:tblGrid>
        <w:gridCol w:w="12240"/>
      </w:tblGrid>
      <w:tr>
        <w:tc>
          <w:tcPr>
            <w:tcW w:type="dxa" w:w="12240"/>
          </w:tcPr>
          <w:p/>
        </w:tc>
      </w:tr>
    </w:tbl>
    <w:p>
      <w:r>
        <w:br w:type="page"/>
      </w:r>
    </w:p>
    <w:p>
      <w:pPr>
        <w:jc w:val="center"/>
      </w:pPr>
      <w:r>
        <w:rPr>
          <w:b/>
        </w:rPr>
        <w:t>ВЕДОМОСТЬ ЗИМНЕГО МАРШРУТНОГО УЧЕТА № маршрута/№ прохождения Маршруты ЗМУ_Номер_2 / 1</w:t>
      </w:r>
    </w:p>
    <w:p>
      <w:pPr>
        <w:jc w:val="center"/>
      </w:pPr>
      <w:r>
        <w:rPr>
          <w:i/>
        </w:rPr>
        <w:t>Использование (да, нет) спутникового навигатора ____________ видеорегистратора _____________ транспортных средств при затирке __________ при учете следов ______________</w:t>
      </w:r>
    </w:p>
    <w:p>
      <w:pPr>
        <w:jc w:val="both"/>
      </w:pPr>
      <w:r>
        <w:t>Субъект Российской Федерации  Республика Алтай, Республика Хакасия, Республика Тыва</w:t>
      </w:r>
    </w:p>
    <w:p>
      <w:pPr>
        <w:jc w:val="both"/>
      </w:pPr>
      <w:r>
        <w:t>Муниципальное образование (район)___</w:t>
      </w:r>
    </w:p>
    <w:p>
      <w:pPr>
        <w:jc w:val="both"/>
      </w:pPr>
      <w:r>
        <w:t>Исследуемая территория ___</w:t>
      </w:r>
    </w:p>
    <w:p>
      <w:pPr>
        <w:jc w:val="both"/>
      </w:pPr>
      <w:r>
        <w:t>Объединенная исследуемая территория (юр. лицо)___, охотугодье___</w:t>
      </w:r>
    </w:p>
    <w:p>
      <w:pPr>
        <w:jc w:val="both"/>
      </w:pPr>
      <w:r>
        <w:t>Учетчик (ФИО, должность)___</w:t>
      </w:r>
    </w:p>
    <w:p>
      <w:pPr>
        <w:jc w:val="both"/>
      </w:pPr>
      <w:r>
        <w:t>Дата и время окончания последней пороши «____» ___________ 20____ г. ______час.</w:t>
      </w:r>
    </w:p>
    <w:p>
      <w:r>
        <w:rPr>
          <w:b/>
        </w:rPr>
        <w:t>Учет после затирки:</w:t>
      </w:r>
    </w:p>
    <w:p>
      <w:pPr>
        <w:jc w:val="both"/>
      </w:pPr>
      <w:r>
        <w:t>Дата затирки «___» ______ 20__г., начало ___ час.___ мин., окончание ___ час.___мин.</w:t>
      </w:r>
    </w:p>
    <w:p>
      <w:pPr>
        <w:jc w:val="both"/>
      </w:pPr>
      <w:r>
        <w:t>Дата учета следов «___» ______ 20__г., начало ___ час.___ мин., окончание ___ час.___мин.</w:t>
      </w:r>
    </w:p>
    <w:p>
      <w:r>
        <w:rPr>
          <w:b/>
        </w:rPr>
        <w:t>Учет после пороши:</w:t>
      </w:r>
    </w:p>
    <w:p>
      <w:pPr>
        <w:jc w:val="both"/>
      </w:pPr>
      <w:r>
        <w:t>Дата учета следов «___» ______ 20__г., начало ___ час.___ мин., окончание ___ час.___мин.</w:t>
      </w:r>
    </w:p>
    <w:p>
      <w:r>
        <w:rPr>
          <w:b/>
        </w:rPr>
        <w:t>Повторный учет на маршруте на следующий день после предыдущего учета с одновременной затиркой:</w:t>
      </w:r>
    </w:p>
    <w:p>
      <w:pPr>
        <w:jc w:val="both"/>
      </w:pPr>
      <w:r>
        <w:t>Дата учета следов с одновременной затиркой «___» ______ 20__г., начало ___ час.___ мин., окончание ___ час.___мин.</w:t>
      </w:r>
    </w:p>
    <w:p>
      <w:pPr>
        <w:jc w:val="both"/>
      </w:pPr>
      <w:r>
        <w:t>Дата учета следов на следующий день «___» ______ 20__г., начало ___ час.___ мин., окончание ___ час.___мин.</w:t>
      </w:r>
    </w:p>
    <w:p>
      <w:pPr>
        <w:jc w:val="both"/>
      </w:pPr>
      <w:r>
        <w:t>Высота снега _____ см. Характер снега (рыхлый, плотный и др.)___</w:t>
      </w:r>
    </w:p>
    <w:p>
      <w:pPr>
        <w:jc w:val="both"/>
      </w:pPr>
      <w:r>
        <w:t>Погода в день учета следов: температура _____ º С,</w:t>
      </w:r>
    </w:p>
    <w:p>
      <w:pPr>
        <w:jc w:val="both"/>
      </w:pPr>
      <w:r>
        <w:t>осадки (да, нет, если да - указать какие)_____________</w:t>
      </w:r>
    </w:p>
    <w:p>
      <w:pPr>
        <w:jc w:val="both"/>
      </w:pPr>
      <w:r>
        <w:t>Дата заполнения «___» ____________ 20 _____г.</w:t>
      </w:r>
    </w:p>
    <w:p>
      <w:pPr>
        <w:jc w:val="both"/>
      </w:pPr>
      <w:r>
        <w:t>Лицо, ответственное за учет в закрепленном охотугодье (участке)__________________</w:t>
      </w:r>
    </w:p>
    <w:p>
      <w:pPr>
        <w:jc w:val="both"/>
      </w:pPr>
      <w:r>
        <w:t>«Ведомость принята» или «ведомость не принята» (если «не принята» - обосновать решение):___</w:t>
      </w:r>
    </w:p>
    <w:p>
      <w:r>
        <w:rPr>
          <w:b/>
        </w:rPr>
        <w:t>Должностное лицо УО, ответственное за учет в ОДОУ (участке), иной территории (участке), в закрепленном по ДЛ охотугодье (участке) или в закрепленном по ОХС охотугодье (участке), если учет проводился совместно с охотпользователем:</w:t>
      </w:r>
    </w:p>
    <w:p>
      <w:r>
        <w:rPr>
          <w:b/>
        </w:rPr>
        <w:t>ФИО, должность, дата ___</w:t>
      </w:r>
    </w:p>
    <w:p>
      <w:pPr>
        <w:jc w:val="both"/>
      </w:pPr>
      <w:r>
        <w:t>«Ведомость принята» или «ведомость не принята» (если «не принята» - обосновать решение):___</w:t>
      </w:r>
    </w:p>
    <w:p>
      <w:pPr>
        <w:jc w:val="center"/>
      </w:pPr>
      <w:r>
        <w:rPr>
          <w:b/>
        </w:rPr>
        <w:t>ТАБЛИЦА 1. УЧЕТ СЛЕДОВ ЗВЕРЕЙ</w:t>
      </w:r>
    </w:p>
    <w:p>
      <w:pPr>
        <w:jc w:val="both"/>
      </w:pPr>
      <w:r>
        <w:t>Длина учетного маршрута  после предварительного прохождения  ________, км:</w:t>
      </w:r>
    </w:p>
    <w:tbl>
      <w:tblPr>
        <w:tblW w:type="auto" w:w="0"/>
        <w:tblLook w:firstColumn="1" w:firstRow="1" w:lastColumn="0" w:lastRow="0" w:noHBand="0" w:noVBand="1" w:val="04A0"/>
      </w:tblPr>
      <w:tblGrid>
        <w:gridCol w:w="6120"/>
        <w:gridCol w:w="6120"/>
      </w:tblGrid>
      <w:tr>
        <w:tc>
          <w:tcPr>
            <w:tcW w:type="dxa" w:w="6120"/>
          </w:tcPr>
          <w:p>
            <w:r>
              <w:t>Вид зверей</w:t>
            </w:r>
          </w:p>
        </w:tc>
        <w:tc>
          <w:tcPr>
            <w:tcW w:type="dxa" w:w="6120"/>
          </w:tcPr>
          <w:p>
            <w:r>
              <w:t>Число зверей</w:t>
            </w:r>
          </w:p>
        </w:tc>
      </w:tr>
      <w:tr>
        <w:tc>
          <w:tcPr>
            <w:tcW w:type="dxa" w:w="6120"/>
          </w:tcPr>
          <w:p>
            <w:r>
              <w:t xml:space="preserve">Благородный олень (марал) </w:t>
            </w:r>
          </w:p>
        </w:tc>
        <w:tc>
          <w:tcPr>
            <w:tcW w:type="dxa" w:w="6120"/>
          </w:tcPr>
          <w:p>
            <w:r>
              <w:t>64</w:t>
            </w:r>
          </w:p>
        </w:tc>
      </w:tr>
      <w:tr>
        <w:tc>
          <w:tcPr>
            <w:tcW w:type="dxa" w:w="6120"/>
          </w:tcPr>
          <w:p>
            <w:r>
              <w:t xml:space="preserve">Выдра </w:t>
            </w:r>
          </w:p>
        </w:tc>
        <w:tc>
          <w:tcPr>
            <w:tcW w:type="dxa" w:w="6120"/>
          </w:tcPr>
          <w:p>
            <w:r>
              <w:t>0</w:t>
            </w:r>
          </w:p>
        </w:tc>
      </w:tr>
      <w:tr>
        <w:tc>
          <w:tcPr>
            <w:tcW w:type="dxa" w:w="6120"/>
          </w:tcPr>
          <w:p>
            <w:r>
              <w:t>Заяц беляк</w:t>
            </w:r>
          </w:p>
        </w:tc>
        <w:tc>
          <w:tcPr>
            <w:tcW w:type="dxa" w:w="6120"/>
          </w:tcPr>
          <w:p>
            <w:r>
              <w:t>9</w:t>
            </w:r>
          </w:p>
        </w:tc>
      </w:tr>
      <w:tr>
        <w:tc>
          <w:tcPr>
            <w:tcW w:type="dxa" w:w="6120"/>
          </w:tcPr>
          <w:p>
            <w:r>
              <w:t>Кабарга сибирская</w:t>
            </w:r>
          </w:p>
        </w:tc>
        <w:tc>
          <w:tcPr>
            <w:tcW w:type="dxa" w:w="6120"/>
          </w:tcPr>
          <w:p>
            <w:r>
              <w:t>5</w:t>
            </w:r>
          </w:p>
        </w:tc>
      </w:tr>
      <w:tr>
        <w:tc>
          <w:tcPr>
            <w:tcW w:type="dxa" w:w="6120"/>
          </w:tcPr>
          <w:p>
            <w:r>
              <w:t>Косуля сибирская</w:t>
            </w:r>
          </w:p>
        </w:tc>
        <w:tc>
          <w:tcPr>
            <w:tcW w:type="dxa" w:w="6120"/>
          </w:tcPr>
          <w:p>
            <w:r>
              <w:t>0</w:t>
            </w:r>
          </w:p>
        </w:tc>
      </w:tr>
      <w:tr>
        <w:tc>
          <w:tcPr>
            <w:tcW w:type="dxa" w:w="6120"/>
          </w:tcPr>
          <w:p>
            <w:r>
              <w:t xml:space="preserve">Лисица </w:t>
            </w:r>
          </w:p>
        </w:tc>
        <w:tc>
          <w:tcPr>
            <w:tcW w:type="dxa" w:w="6120"/>
          </w:tcPr>
          <w:p>
            <w:r>
              <w:t>10</w:t>
            </w:r>
          </w:p>
        </w:tc>
      </w:tr>
      <w:tr>
        <w:tc>
          <w:tcPr>
            <w:tcW w:type="dxa" w:w="6120"/>
          </w:tcPr>
          <w:p>
            <w:r>
              <w:t xml:space="preserve">Норка американская </w:t>
            </w:r>
          </w:p>
        </w:tc>
        <w:tc>
          <w:tcPr>
            <w:tcW w:type="dxa" w:w="6120"/>
          </w:tcPr>
          <w:p>
            <w:r>
              <w:t>0</w:t>
            </w:r>
          </w:p>
        </w:tc>
      </w:tr>
      <w:tr>
        <w:tc>
          <w:tcPr>
            <w:tcW w:type="dxa" w:w="6120"/>
          </w:tcPr>
          <w:p>
            <w:r>
              <w:t>Рысь</w:t>
            </w:r>
          </w:p>
        </w:tc>
        <w:tc>
          <w:tcPr>
            <w:tcW w:type="dxa" w:w="6120"/>
          </w:tcPr>
          <w:p>
            <w:r>
              <w:t>0</w:t>
            </w:r>
          </w:p>
        </w:tc>
      </w:tr>
      <w:tr>
        <w:tc>
          <w:tcPr>
            <w:tcW w:type="dxa" w:w="6120"/>
          </w:tcPr>
          <w:p>
            <w:r/>
          </w:p>
        </w:tc>
        <w:tc>
          <w:tcPr>
            <w:tcW w:type="dxa" w:w="6120"/>
          </w:tcPr>
          <w:p>
            <w:r>
              <w:t>0</w:t>
            </w:r>
          </w:p>
        </w:tc>
      </w:tr>
      <w:tr>
        <w:tc>
          <w:tcPr>
            <w:tcW w:type="dxa" w:w="6120"/>
          </w:tcPr>
          <w:p>
            <w:r/>
          </w:p>
        </w:tc>
        <w:tc>
          <w:tcPr>
            <w:tcW w:type="dxa" w:w="6120"/>
          </w:tcPr>
          <w:p>
            <w:r>
              <w:t>0</w:t>
            </w:r>
          </w:p>
        </w:tc>
      </w:tr>
      <w:tr>
        <w:tc>
          <w:tcPr>
            <w:tcW w:type="dxa" w:w="6120"/>
          </w:tcPr>
          <w:p>
            <w:r/>
          </w:p>
        </w:tc>
        <w:tc>
          <w:tcPr>
            <w:tcW w:type="dxa" w:w="6120"/>
          </w:tcPr>
          <w:p>
            <w:r>
              <w:t>0</w:t>
            </w:r>
          </w:p>
        </w:tc>
      </w:tr>
      <w:tr>
        <w:tc>
          <w:tcPr>
            <w:tcW w:type="dxa" w:w="6120"/>
          </w:tcPr>
          <w:p>
            <w:r/>
          </w:p>
        </w:tc>
        <w:tc>
          <w:tcPr>
            <w:tcW w:type="dxa" w:w="6120"/>
          </w:tcPr>
          <w:p>
            <w:r>
              <w:t>0</w:t>
            </w:r>
          </w:p>
        </w:tc>
      </w:tr>
      <w:tr>
        <w:tc>
          <w:tcPr>
            <w:tcW w:type="dxa" w:w="6120"/>
          </w:tcPr>
          <w:p>
            <w:r/>
          </w:p>
        </w:tc>
        <w:tc>
          <w:tcPr>
            <w:tcW w:type="dxa" w:w="6120"/>
          </w:tcPr>
          <w:p>
            <w:r>
              <w:t>0</w:t>
            </w:r>
          </w:p>
        </w:tc>
      </w:tr>
      <w:tr>
        <w:tc>
          <w:tcPr>
            <w:tcW w:type="dxa" w:w="6120"/>
          </w:tcPr>
          <w:p>
            <w:r/>
          </w:p>
        </w:tc>
        <w:tc>
          <w:tcPr>
            <w:tcW w:type="dxa" w:w="6120"/>
          </w:tcPr>
          <w:p>
            <w:r>
              <w:t>0</w:t>
            </w:r>
          </w:p>
        </w:tc>
      </w:tr>
      <w:tr>
        <w:tc>
          <w:tcPr>
            <w:tcW w:type="dxa" w:w="6120"/>
          </w:tcPr>
          <w:p>
            <w:r/>
          </w:p>
        </w:tc>
        <w:tc>
          <w:tcPr>
            <w:tcW w:type="dxa" w:w="6120"/>
          </w:tcPr>
          <w:p>
            <w:r>
              <w:t>0</w:t>
            </w:r>
          </w:p>
        </w:tc>
      </w:tr>
      <w:tr>
        <w:tc>
          <w:tcPr>
            <w:tcW w:type="dxa" w:w="6120"/>
          </w:tcPr>
          <w:p>
            <w:r/>
          </w:p>
        </w:tc>
        <w:tc>
          <w:tcPr>
            <w:tcW w:type="dxa" w:w="6120"/>
          </w:tcPr>
          <w:p>
            <w:r>
              <w:t>0</w:t>
            </w:r>
          </w:p>
        </w:tc>
      </w:tr>
      <w:tr>
        <w:tc>
          <w:tcPr>
            <w:tcW w:type="dxa" w:w="6120"/>
          </w:tcPr>
          <w:p>
            <w:r/>
          </w:p>
        </w:tc>
        <w:tc>
          <w:tcPr>
            <w:tcW w:type="dxa" w:w="6120"/>
          </w:tcPr>
          <w:p>
            <w:r>
              <w:t>0</w:t>
            </w:r>
          </w:p>
        </w:tc>
      </w:tr>
      <w:tr>
        <w:tc>
          <w:tcPr>
            <w:tcW w:type="dxa" w:w="6120"/>
          </w:tcPr>
          <w:p>
            <w:r/>
          </w:p>
        </w:tc>
        <w:tc>
          <w:tcPr>
            <w:tcW w:type="dxa" w:w="6120"/>
          </w:tcPr>
          <w:p>
            <w:r>
              <w:t>0</w:t>
            </w:r>
          </w:p>
        </w:tc>
      </w:tr>
      <w:tr>
        <w:tc>
          <w:tcPr>
            <w:tcW w:type="dxa" w:w="6120"/>
          </w:tcPr>
          <w:p>
            <w:r/>
          </w:p>
        </w:tc>
        <w:tc>
          <w:tcPr>
            <w:tcW w:type="dxa" w:w="6120"/>
          </w:tcPr>
          <w:p>
            <w:r>
              <w:t>0</w:t>
            </w:r>
          </w:p>
        </w:tc>
      </w:tr>
      <w:tr>
        <w:tc>
          <w:tcPr>
            <w:tcW w:type="dxa" w:w="6120"/>
          </w:tcPr>
          <w:p>
            <w:r/>
          </w:p>
        </w:tc>
        <w:tc>
          <w:tcPr>
            <w:tcW w:type="dxa" w:w="6120"/>
          </w:tcPr>
          <w:p>
            <w:r>
              <w:t>0</w:t>
            </w:r>
          </w:p>
        </w:tc>
      </w:tr>
    </w:tbl>
    <w:p>
      <w:pPr>
        <w:jc w:val="center"/>
      </w:pPr>
      <w:r>
        <w:rPr>
          <w:b/>
        </w:rPr>
        <w:t>ТАБЛИЦА 2. РЕГИСТРАЦИЯ СЛЕДОВ В ДЕНЬ ЗАТИРКИ (ЗАПОЛНЯТЬ НЕ ОБЯЗЯТАЛЬНО)</w:t>
      </w:r>
    </w:p>
    <w:tbl>
      <w:tblPr>
        <w:tblW w:type="auto" w:w="0"/>
        <w:tblLook w:firstColumn="1" w:firstRow="1" w:lastColumn="0" w:lastRow="0" w:noHBand="0" w:noVBand="1" w:val="04A0"/>
      </w:tblPr>
      <w:tblGrid>
        <w:gridCol w:w="12240"/>
      </w:tblGrid>
      <w:tr>
        <w:tc>
          <w:tcPr>
            <w:tcW w:type="dxa" w:w="12240"/>
          </w:tcPr>
          <w:p/>
        </w:tc>
      </w:tr>
    </w:tbl>
    <w:p>
      <w:r>
        <w:br w:type="page"/>
      </w:r>
    </w:p>
    <w:p>
      <w:pPr>
        <w:jc w:val="center"/>
      </w:pPr>
      <w:r>
        <w:rPr>
          <w:b/>
        </w:rPr>
        <w:t>ВЕДОМОСТЬ ЗИМНЕГО МАРШРУТНОГО УЧЕТА № маршрута/№ прохождения Маршруты ЗМУ_Номер_3 / 1</w:t>
      </w:r>
    </w:p>
    <w:p>
      <w:pPr>
        <w:jc w:val="center"/>
      </w:pPr>
      <w:r>
        <w:rPr>
          <w:i/>
        </w:rPr>
        <w:t>Использование (да, нет) спутникового навигатора ____________ видеорегистратора _____________ транспортных средств при затирке __________ при учете следов ______________</w:t>
      </w:r>
    </w:p>
    <w:p>
      <w:pPr>
        <w:jc w:val="both"/>
      </w:pPr>
      <w:r>
        <w:t>Субъект Российской Федерации  Республика Алтай, Республика Хакасия, Республика Тыва</w:t>
      </w:r>
    </w:p>
    <w:p>
      <w:pPr>
        <w:jc w:val="both"/>
      </w:pPr>
      <w:r>
        <w:t>Муниципальное образование (район)___</w:t>
      </w:r>
    </w:p>
    <w:p>
      <w:pPr>
        <w:jc w:val="both"/>
      </w:pPr>
      <w:r>
        <w:t>Исследуемая территория ___</w:t>
      </w:r>
    </w:p>
    <w:p>
      <w:pPr>
        <w:jc w:val="both"/>
      </w:pPr>
      <w:r>
        <w:t>Объединенная исследуемая территория (юр. лицо)___, охотугодье___</w:t>
      </w:r>
    </w:p>
    <w:p>
      <w:pPr>
        <w:jc w:val="both"/>
      </w:pPr>
      <w:r>
        <w:t>Учетчик (ФИО, должность)___</w:t>
      </w:r>
    </w:p>
    <w:p>
      <w:pPr>
        <w:jc w:val="both"/>
      </w:pPr>
      <w:r>
        <w:t>Дата и время окончания последней пороши «____» ___________ 20____ г. ______час.</w:t>
      </w:r>
    </w:p>
    <w:p>
      <w:r>
        <w:rPr>
          <w:b/>
        </w:rPr>
        <w:t>Учет после затирки:</w:t>
      </w:r>
    </w:p>
    <w:p>
      <w:pPr>
        <w:jc w:val="both"/>
      </w:pPr>
      <w:r>
        <w:t>Дата затирки «___» ______ 20__г., начало ___ час.___ мин., окончание ___ час.___мин.</w:t>
      </w:r>
    </w:p>
    <w:p>
      <w:pPr>
        <w:jc w:val="both"/>
      </w:pPr>
      <w:r>
        <w:t>Дата учета следов «___» ______ 20__г., начало ___ час.___ мин., окончание ___ час.___мин.</w:t>
      </w:r>
    </w:p>
    <w:p>
      <w:r>
        <w:rPr>
          <w:b/>
        </w:rPr>
        <w:t>Учет после пороши:</w:t>
      </w:r>
    </w:p>
    <w:p>
      <w:pPr>
        <w:jc w:val="both"/>
      </w:pPr>
      <w:r>
        <w:t>Дата учета следов «___» ______ 20__г., начало ___ час.___ мин., окончание ___ час.___мин.</w:t>
      </w:r>
    </w:p>
    <w:p>
      <w:r>
        <w:rPr>
          <w:b/>
        </w:rPr>
        <w:t>Повторный учет на маршруте на следующий день после предыдущего учета с одновременной затиркой:</w:t>
      </w:r>
    </w:p>
    <w:p>
      <w:pPr>
        <w:jc w:val="both"/>
      </w:pPr>
      <w:r>
        <w:t>Дата учета следов с одновременной затиркой «___» ______ 20__г., начало ___ час.___ мин., окончание ___ час.___мин.</w:t>
      </w:r>
    </w:p>
    <w:p>
      <w:pPr>
        <w:jc w:val="both"/>
      </w:pPr>
      <w:r>
        <w:t>Дата учета следов на следующий день «___» ______ 20__г., начало ___ час.___ мин., окончание ___ час.___мин.</w:t>
      </w:r>
    </w:p>
    <w:p>
      <w:pPr>
        <w:jc w:val="both"/>
      </w:pPr>
      <w:r>
        <w:t>Высота снега _____ см. Характер снега (рыхлый, плотный и др.)___</w:t>
      </w:r>
    </w:p>
    <w:p>
      <w:pPr>
        <w:jc w:val="both"/>
      </w:pPr>
      <w:r>
        <w:t>Погода в день учета следов: температура _____ º С,</w:t>
      </w:r>
    </w:p>
    <w:p>
      <w:pPr>
        <w:jc w:val="both"/>
      </w:pPr>
      <w:r>
        <w:t>осадки (да, нет, если да - указать какие)_____________</w:t>
      </w:r>
    </w:p>
    <w:p>
      <w:pPr>
        <w:jc w:val="both"/>
      </w:pPr>
      <w:r>
        <w:t>Дата заполнения «___» ____________ 20 _____г.</w:t>
      </w:r>
    </w:p>
    <w:p>
      <w:pPr>
        <w:jc w:val="both"/>
      </w:pPr>
      <w:r>
        <w:t>Лицо, ответственное за учет в закрепленном охотугодье (участке)__________________</w:t>
      </w:r>
    </w:p>
    <w:p>
      <w:pPr>
        <w:jc w:val="both"/>
      </w:pPr>
      <w:r>
        <w:t>«Ведомость принята» или «ведомость не принята» (если «не принята» - обосновать решение):___</w:t>
      </w:r>
    </w:p>
    <w:p>
      <w:r>
        <w:rPr>
          <w:b/>
        </w:rPr>
        <w:t>Должностное лицо УО, ответственное за учет в ОДОУ (участке), иной территории (участке), в закрепленном по ДЛ охотугодье (участке) или в закрепленном по ОХС охотугодье (участке), если учет проводился совместно с охотпользователем:</w:t>
      </w:r>
    </w:p>
    <w:p>
      <w:r>
        <w:rPr>
          <w:b/>
        </w:rPr>
        <w:t>ФИО, должность, дата ___</w:t>
      </w:r>
    </w:p>
    <w:p>
      <w:pPr>
        <w:jc w:val="both"/>
      </w:pPr>
      <w:r>
        <w:t>«Ведомость принята» или «ведомость не принята» (если «не принята» - обосновать решение):___</w:t>
      </w:r>
    </w:p>
    <w:p>
      <w:pPr>
        <w:jc w:val="center"/>
      </w:pPr>
      <w:r>
        <w:rPr>
          <w:b/>
        </w:rPr>
        <w:t>ТАБЛИЦА 1. УЧЕТ СЛЕДОВ ЗВЕРЕЙ</w:t>
      </w:r>
    </w:p>
    <w:p>
      <w:pPr>
        <w:jc w:val="both"/>
      </w:pPr>
      <w:r>
        <w:t>Длина учетного маршрута  после предварительного прохождения  ________, км:</w:t>
      </w:r>
    </w:p>
    <w:tbl>
      <w:tblPr>
        <w:tblW w:type="auto" w:w="0"/>
        <w:tblLook w:firstColumn="1" w:firstRow="1" w:lastColumn="0" w:lastRow="0" w:noHBand="0" w:noVBand="1" w:val="04A0"/>
      </w:tblPr>
      <w:tblGrid>
        <w:gridCol w:w="6120"/>
        <w:gridCol w:w="6120"/>
      </w:tblGrid>
      <w:tr>
        <w:tc>
          <w:tcPr>
            <w:tcW w:type="dxa" w:w="6120"/>
          </w:tcPr>
          <w:p>
            <w:r>
              <w:t>Вид зверей</w:t>
            </w:r>
          </w:p>
        </w:tc>
        <w:tc>
          <w:tcPr>
            <w:tcW w:type="dxa" w:w="6120"/>
          </w:tcPr>
          <w:p>
            <w:r>
              <w:t>Число зверей</w:t>
            </w:r>
          </w:p>
        </w:tc>
      </w:tr>
      <w:tr>
        <w:tc>
          <w:tcPr>
            <w:tcW w:type="dxa" w:w="6120"/>
          </w:tcPr>
          <w:p>
            <w:r>
              <w:t xml:space="preserve">Благородный олень (марал) </w:t>
            </w:r>
          </w:p>
        </w:tc>
        <w:tc>
          <w:tcPr>
            <w:tcW w:type="dxa" w:w="6120"/>
          </w:tcPr>
          <w:p>
            <w:r>
              <w:t>10</w:t>
            </w:r>
          </w:p>
        </w:tc>
      </w:tr>
      <w:tr>
        <w:tc>
          <w:tcPr>
            <w:tcW w:type="dxa" w:w="6120"/>
          </w:tcPr>
          <w:p>
            <w:r>
              <w:t xml:space="preserve">Выдра </w:t>
            </w:r>
          </w:p>
        </w:tc>
        <w:tc>
          <w:tcPr>
            <w:tcW w:type="dxa" w:w="6120"/>
          </w:tcPr>
          <w:p>
            <w:r>
              <w:t>0</w:t>
            </w:r>
          </w:p>
        </w:tc>
      </w:tr>
      <w:tr>
        <w:tc>
          <w:tcPr>
            <w:tcW w:type="dxa" w:w="6120"/>
          </w:tcPr>
          <w:p>
            <w:r>
              <w:t>Заяц беляк</w:t>
            </w:r>
          </w:p>
        </w:tc>
        <w:tc>
          <w:tcPr>
            <w:tcW w:type="dxa" w:w="6120"/>
          </w:tcPr>
          <w:p>
            <w:r>
              <w:t>6</w:t>
            </w:r>
          </w:p>
        </w:tc>
      </w:tr>
      <w:tr>
        <w:tc>
          <w:tcPr>
            <w:tcW w:type="dxa" w:w="6120"/>
          </w:tcPr>
          <w:p>
            <w:r>
              <w:t>Кабарга сибирская</w:t>
            </w:r>
          </w:p>
        </w:tc>
        <w:tc>
          <w:tcPr>
            <w:tcW w:type="dxa" w:w="6120"/>
          </w:tcPr>
          <w:p>
            <w:r>
              <w:t>4</w:t>
            </w:r>
          </w:p>
        </w:tc>
      </w:tr>
      <w:tr>
        <w:tc>
          <w:tcPr>
            <w:tcW w:type="dxa" w:w="6120"/>
          </w:tcPr>
          <w:p>
            <w:r>
              <w:t>Косуля сибирская</w:t>
            </w:r>
          </w:p>
        </w:tc>
        <w:tc>
          <w:tcPr>
            <w:tcW w:type="dxa" w:w="6120"/>
          </w:tcPr>
          <w:p>
            <w:r>
              <w:t>3</w:t>
            </w:r>
          </w:p>
        </w:tc>
      </w:tr>
      <w:tr>
        <w:tc>
          <w:tcPr>
            <w:tcW w:type="dxa" w:w="6120"/>
          </w:tcPr>
          <w:p>
            <w:r>
              <w:t xml:space="preserve">Лисица </w:t>
            </w:r>
          </w:p>
        </w:tc>
        <w:tc>
          <w:tcPr>
            <w:tcW w:type="dxa" w:w="6120"/>
          </w:tcPr>
          <w:p>
            <w:r>
              <w:t>0</w:t>
            </w:r>
          </w:p>
        </w:tc>
      </w:tr>
      <w:tr>
        <w:tc>
          <w:tcPr>
            <w:tcW w:type="dxa" w:w="6120"/>
          </w:tcPr>
          <w:p>
            <w:r>
              <w:t xml:space="preserve">Норка американская </w:t>
            </w:r>
          </w:p>
        </w:tc>
        <w:tc>
          <w:tcPr>
            <w:tcW w:type="dxa" w:w="6120"/>
          </w:tcPr>
          <w:p>
            <w:r>
              <w:t>1</w:t>
            </w:r>
          </w:p>
        </w:tc>
      </w:tr>
      <w:tr>
        <w:tc>
          <w:tcPr>
            <w:tcW w:type="dxa" w:w="6120"/>
          </w:tcPr>
          <w:p>
            <w:r>
              <w:t>Рысь</w:t>
            </w:r>
          </w:p>
        </w:tc>
        <w:tc>
          <w:tcPr>
            <w:tcW w:type="dxa" w:w="6120"/>
          </w:tcPr>
          <w:p>
            <w:r>
              <w:t>0</w:t>
            </w:r>
          </w:p>
        </w:tc>
      </w:tr>
      <w:tr>
        <w:tc>
          <w:tcPr>
            <w:tcW w:type="dxa" w:w="6120"/>
          </w:tcPr>
          <w:p>
            <w:r/>
          </w:p>
        </w:tc>
        <w:tc>
          <w:tcPr>
            <w:tcW w:type="dxa" w:w="6120"/>
          </w:tcPr>
          <w:p>
            <w:r>
              <w:t>0</w:t>
            </w:r>
          </w:p>
        </w:tc>
      </w:tr>
      <w:tr>
        <w:tc>
          <w:tcPr>
            <w:tcW w:type="dxa" w:w="6120"/>
          </w:tcPr>
          <w:p>
            <w:r/>
          </w:p>
        </w:tc>
        <w:tc>
          <w:tcPr>
            <w:tcW w:type="dxa" w:w="6120"/>
          </w:tcPr>
          <w:p>
            <w:r>
              <w:t>0</w:t>
            </w:r>
          </w:p>
        </w:tc>
      </w:tr>
      <w:tr>
        <w:tc>
          <w:tcPr>
            <w:tcW w:type="dxa" w:w="6120"/>
          </w:tcPr>
          <w:p>
            <w:r/>
          </w:p>
        </w:tc>
        <w:tc>
          <w:tcPr>
            <w:tcW w:type="dxa" w:w="6120"/>
          </w:tcPr>
          <w:p>
            <w:r>
              <w:t>0</w:t>
            </w:r>
          </w:p>
        </w:tc>
      </w:tr>
      <w:tr>
        <w:tc>
          <w:tcPr>
            <w:tcW w:type="dxa" w:w="6120"/>
          </w:tcPr>
          <w:p>
            <w:r/>
          </w:p>
        </w:tc>
        <w:tc>
          <w:tcPr>
            <w:tcW w:type="dxa" w:w="6120"/>
          </w:tcPr>
          <w:p>
            <w:r>
              <w:t>0</w:t>
            </w:r>
          </w:p>
        </w:tc>
      </w:tr>
      <w:tr>
        <w:tc>
          <w:tcPr>
            <w:tcW w:type="dxa" w:w="6120"/>
          </w:tcPr>
          <w:p>
            <w:r/>
          </w:p>
        </w:tc>
        <w:tc>
          <w:tcPr>
            <w:tcW w:type="dxa" w:w="6120"/>
          </w:tcPr>
          <w:p>
            <w:r>
              <w:t>0</w:t>
            </w:r>
          </w:p>
        </w:tc>
      </w:tr>
      <w:tr>
        <w:tc>
          <w:tcPr>
            <w:tcW w:type="dxa" w:w="6120"/>
          </w:tcPr>
          <w:p>
            <w:r/>
          </w:p>
        </w:tc>
        <w:tc>
          <w:tcPr>
            <w:tcW w:type="dxa" w:w="6120"/>
          </w:tcPr>
          <w:p>
            <w:r>
              <w:t>0</w:t>
            </w:r>
          </w:p>
        </w:tc>
      </w:tr>
      <w:tr>
        <w:tc>
          <w:tcPr>
            <w:tcW w:type="dxa" w:w="6120"/>
          </w:tcPr>
          <w:p>
            <w:r/>
          </w:p>
        </w:tc>
        <w:tc>
          <w:tcPr>
            <w:tcW w:type="dxa" w:w="6120"/>
          </w:tcPr>
          <w:p>
            <w:r>
              <w:t>0</w:t>
            </w:r>
          </w:p>
        </w:tc>
      </w:tr>
      <w:tr>
        <w:tc>
          <w:tcPr>
            <w:tcW w:type="dxa" w:w="6120"/>
          </w:tcPr>
          <w:p>
            <w:r/>
          </w:p>
        </w:tc>
        <w:tc>
          <w:tcPr>
            <w:tcW w:type="dxa" w:w="6120"/>
          </w:tcPr>
          <w:p>
            <w:r>
              <w:t>0</w:t>
            </w:r>
          </w:p>
        </w:tc>
      </w:tr>
      <w:tr>
        <w:tc>
          <w:tcPr>
            <w:tcW w:type="dxa" w:w="6120"/>
          </w:tcPr>
          <w:p>
            <w:r/>
          </w:p>
        </w:tc>
        <w:tc>
          <w:tcPr>
            <w:tcW w:type="dxa" w:w="6120"/>
          </w:tcPr>
          <w:p>
            <w:r>
              <w:t>0</w:t>
            </w:r>
          </w:p>
        </w:tc>
      </w:tr>
      <w:tr>
        <w:tc>
          <w:tcPr>
            <w:tcW w:type="dxa" w:w="6120"/>
          </w:tcPr>
          <w:p>
            <w:r/>
          </w:p>
        </w:tc>
        <w:tc>
          <w:tcPr>
            <w:tcW w:type="dxa" w:w="6120"/>
          </w:tcPr>
          <w:p>
            <w:r>
              <w:t>0</w:t>
            </w:r>
          </w:p>
        </w:tc>
      </w:tr>
      <w:tr>
        <w:tc>
          <w:tcPr>
            <w:tcW w:type="dxa" w:w="6120"/>
          </w:tcPr>
          <w:p>
            <w:r/>
          </w:p>
        </w:tc>
        <w:tc>
          <w:tcPr>
            <w:tcW w:type="dxa" w:w="6120"/>
          </w:tcPr>
          <w:p>
            <w:r>
              <w:t>0</w:t>
            </w:r>
          </w:p>
        </w:tc>
      </w:tr>
      <w:tr>
        <w:tc>
          <w:tcPr>
            <w:tcW w:type="dxa" w:w="6120"/>
          </w:tcPr>
          <w:p>
            <w:r/>
          </w:p>
        </w:tc>
        <w:tc>
          <w:tcPr>
            <w:tcW w:type="dxa" w:w="6120"/>
          </w:tcPr>
          <w:p>
            <w:r>
              <w:t>0</w:t>
            </w:r>
          </w:p>
        </w:tc>
      </w:tr>
    </w:tbl>
    <w:p>
      <w:pPr>
        <w:jc w:val="center"/>
      </w:pPr>
      <w:r>
        <w:rPr>
          <w:b/>
        </w:rPr>
        <w:t>ТАБЛИЦА 2. РЕГИСТРАЦИЯ СЛЕДОВ В ДЕНЬ ЗАТИРКИ (ЗАПОЛНЯТЬ НЕ ОБЯЗЯТАЛЬНО)</w:t>
      </w:r>
    </w:p>
    <w:tbl>
      <w:tblPr>
        <w:tblW w:type="auto" w:w="0"/>
        <w:tblLook w:firstColumn="1" w:firstRow="1" w:lastColumn="0" w:lastRow="0" w:noHBand="0" w:noVBand="1" w:val="04A0"/>
      </w:tblPr>
      <w:tblGrid>
        <w:gridCol w:w="12240"/>
      </w:tblGrid>
      <w:tr>
        <w:tc>
          <w:tcPr>
            <w:tcW w:type="dxa" w:w="12240"/>
          </w:tcPr>
          <w:p/>
        </w:tc>
      </w:tr>
    </w:tbl>
    <w:p>
      <w:r>
        <w:br w:type="page"/>
      </w:r>
    </w:p>
    <w:p>
      <w:pPr>
        <w:jc w:val="center"/>
      </w:pPr>
      <w:r>
        <w:rPr>
          <w:b/>
        </w:rPr>
        <w:t>ВЕДОМОСТЬ ЗИМНЕГО МАРШРУТНОГО УЧЕТА № маршрута/№ прохождения Маршруты ЗМУ_Номер_3 / 1</w:t>
      </w:r>
    </w:p>
    <w:p>
      <w:pPr>
        <w:jc w:val="center"/>
      </w:pPr>
      <w:r>
        <w:rPr>
          <w:i/>
        </w:rPr>
        <w:t>Использование (да, нет) спутникового навигатора ____________ видеорегистратора _____________ транспортных средств при затирке __________ при учете следов ______________</w:t>
      </w:r>
    </w:p>
    <w:p>
      <w:pPr>
        <w:jc w:val="both"/>
      </w:pPr>
      <w:r>
        <w:t>Субъект Российской Федерации  Республика Алтай, Республика Хакасия, Республика Тыва</w:t>
      </w:r>
    </w:p>
    <w:p>
      <w:pPr>
        <w:jc w:val="both"/>
      </w:pPr>
      <w:r>
        <w:t>Муниципальное образование (район)___</w:t>
      </w:r>
    </w:p>
    <w:p>
      <w:pPr>
        <w:jc w:val="both"/>
      </w:pPr>
      <w:r>
        <w:t>Исследуемая территория ___</w:t>
      </w:r>
    </w:p>
    <w:p>
      <w:pPr>
        <w:jc w:val="both"/>
      </w:pPr>
      <w:r>
        <w:t>Объединенная исследуемая территория (юр. лицо)___, охотугодье___</w:t>
      </w:r>
    </w:p>
    <w:p>
      <w:pPr>
        <w:jc w:val="both"/>
      </w:pPr>
      <w:r>
        <w:t>Учетчик (ФИО, должность)___</w:t>
      </w:r>
    </w:p>
    <w:p>
      <w:pPr>
        <w:jc w:val="both"/>
      </w:pPr>
      <w:r>
        <w:t>Дата и время окончания последней пороши «____» ___________ 20____ г. ______час.</w:t>
      </w:r>
    </w:p>
    <w:p>
      <w:r>
        <w:rPr>
          <w:b/>
        </w:rPr>
        <w:t>Учет после затирки:</w:t>
      </w:r>
    </w:p>
    <w:p>
      <w:pPr>
        <w:jc w:val="both"/>
      </w:pPr>
      <w:r>
        <w:t>Дата затирки «___» ______ 20__г., начало ___ час.___ мин., окончание ___ час.___мин.</w:t>
      </w:r>
    </w:p>
    <w:p>
      <w:pPr>
        <w:jc w:val="both"/>
      </w:pPr>
      <w:r>
        <w:t>Дата учета следов «___» ______ 20__г., начало ___ час.___ мин., окончание ___ час.___мин.</w:t>
      </w:r>
    </w:p>
    <w:p>
      <w:r>
        <w:rPr>
          <w:b/>
        </w:rPr>
        <w:t>Учет после пороши:</w:t>
      </w:r>
    </w:p>
    <w:p>
      <w:pPr>
        <w:jc w:val="both"/>
      </w:pPr>
      <w:r>
        <w:t>Дата учета следов «___» ______ 20__г., начало ___ час.___ мин., окончание ___ час.___мин.</w:t>
      </w:r>
    </w:p>
    <w:p>
      <w:r>
        <w:rPr>
          <w:b/>
        </w:rPr>
        <w:t>Повторный учет на маршруте на следующий день после предыдущего учета с одновременной затиркой:</w:t>
      </w:r>
    </w:p>
    <w:p>
      <w:pPr>
        <w:jc w:val="both"/>
      </w:pPr>
      <w:r>
        <w:t>Дата учета следов с одновременной затиркой «___» ______ 20__г., начало ___ час.___ мин., окончание ___ час.___мин.</w:t>
      </w:r>
    </w:p>
    <w:p>
      <w:pPr>
        <w:jc w:val="both"/>
      </w:pPr>
      <w:r>
        <w:t>Дата учета следов на следующий день «___» ______ 20__г., начало ___ час.___ мин., окончание ___ час.___мин.</w:t>
      </w:r>
    </w:p>
    <w:p>
      <w:pPr>
        <w:jc w:val="both"/>
      </w:pPr>
      <w:r>
        <w:t>Высота снега _____ см. Характер снега (рыхлый, плотный и др.)___</w:t>
      </w:r>
    </w:p>
    <w:p>
      <w:pPr>
        <w:jc w:val="both"/>
      </w:pPr>
      <w:r>
        <w:t>Погода в день учета следов: температура _____ º С,</w:t>
      </w:r>
    </w:p>
    <w:p>
      <w:pPr>
        <w:jc w:val="both"/>
      </w:pPr>
      <w:r>
        <w:t>осадки (да, нет, если да - указать какие)_____________</w:t>
      </w:r>
    </w:p>
    <w:p>
      <w:pPr>
        <w:jc w:val="both"/>
      </w:pPr>
      <w:r>
        <w:t>Дата заполнения «___» ____________ 20 _____г.</w:t>
      </w:r>
    </w:p>
    <w:p>
      <w:pPr>
        <w:jc w:val="both"/>
      </w:pPr>
      <w:r>
        <w:t>Лицо, ответственное за учет в закрепленном охотугодье (участке)__________________</w:t>
      </w:r>
    </w:p>
    <w:p>
      <w:pPr>
        <w:jc w:val="both"/>
      </w:pPr>
      <w:r>
        <w:t>«Ведомость принята» или «ведомость не принята» (если «не принята» - обосновать решение):___</w:t>
      </w:r>
    </w:p>
    <w:p>
      <w:r>
        <w:rPr>
          <w:b/>
        </w:rPr>
        <w:t>Должностное лицо УО, ответственное за учет в ОДОУ (участке), иной территории (участке), в закрепленном по ДЛ охотугодье (участке) или в закрепленном по ОХС охотугодье (участке), если учет проводился совместно с охотпользователем:</w:t>
      </w:r>
    </w:p>
    <w:p>
      <w:r>
        <w:rPr>
          <w:b/>
        </w:rPr>
        <w:t>ФИО, должность, дата ___</w:t>
      </w:r>
    </w:p>
    <w:p>
      <w:pPr>
        <w:jc w:val="both"/>
      </w:pPr>
      <w:r>
        <w:t>«Ведомость принята» или «ведомость не принята» (если «не принята» - обосновать решение):___</w:t>
      </w:r>
    </w:p>
    <w:p>
      <w:pPr>
        <w:jc w:val="center"/>
      </w:pPr>
      <w:r>
        <w:rPr>
          <w:b/>
        </w:rPr>
        <w:t>ТАБЛИЦА 1. УЧЕТ СЛЕДОВ ЗВЕРЕЙ</w:t>
      </w:r>
    </w:p>
    <w:p>
      <w:pPr>
        <w:jc w:val="both"/>
      </w:pPr>
      <w:r>
        <w:t>Длина учетного маршрута  после предварительного прохождения  ________, км:</w:t>
      </w:r>
    </w:p>
    <w:tbl>
      <w:tblPr>
        <w:tblW w:type="auto" w:w="0"/>
        <w:tblLook w:firstColumn="1" w:firstRow="1" w:lastColumn="0" w:lastRow="0" w:noHBand="0" w:noVBand="1" w:val="04A0"/>
      </w:tblPr>
      <w:tblGrid>
        <w:gridCol w:w="6120"/>
        <w:gridCol w:w="6120"/>
      </w:tblGrid>
      <w:tr>
        <w:tc>
          <w:tcPr>
            <w:tcW w:type="dxa" w:w="6120"/>
          </w:tcPr>
          <w:p>
            <w:r>
              <w:t>Вид зверей</w:t>
            </w:r>
          </w:p>
        </w:tc>
        <w:tc>
          <w:tcPr>
            <w:tcW w:type="dxa" w:w="6120"/>
          </w:tcPr>
          <w:p>
            <w:r>
              <w:t>Число зверей</w:t>
            </w:r>
          </w:p>
        </w:tc>
      </w:tr>
      <w:tr>
        <w:tc>
          <w:tcPr>
            <w:tcW w:type="dxa" w:w="6120"/>
          </w:tcPr>
          <w:p>
            <w:r>
              <w:t xml:space="preserve">Благородный олень (марал) </w:t>
            </w:r>
          </w:p>
        </w:tc>
        <w:tc>
          <w:tcPr>
            <w:tcW w:type="dxa" w:w="6120"/>
          </w:tcPr>
          <w:p>
            <w:r>
              <w:t>10</w:t>
            </w:r>
          </w:p>
        </w:tc>
      </w:tr>
      <w:tr>
        <w:tc>
          <w:tcPr>
            <w:tcW w:type="dxa" w:w="6120"/>
          </w:tcPr>
          <w:p>
            <w:r>
              <w:t xml:space="preserve">Выдра </w:t>
            </w:r>
          </w:p>
        </w:tc>
        <w:tc>
          <w:tcPr>
            <w:tcW w:type="dxa" w:w="6120"/>
          </w:tcPr>
          <w:p>
            <w:r>
              <w:t>0</w:t>
            </w:r>
          </w:p>
        </w:tc>
      </w:tr>
      <w:tr>
        <w:tc>
          <w:tcPr>
            <w:tcW w:type="dxa" w:w="6120"/>
          </w:tcPr>
          <w:p>
            <w:r>
              <w:t>Заяц беляк</w:t>
            </w:r>
          </w:p>
        </w:tc>
        <w:tc>
          <w:tcPr>
            <w:tcW w:type="dxa" w:w="6120"/>
          </w:tcPr>
          <w:p>
            <w:r>
              <w:t>6</w:t>
            </w:r>
          </w:p>
        </w:tc>
      </w:tr>
      <w:tr>
        <w:tc>
          <w:tcPr>
            <w:tcW w:type="dxa" w:w="6120"/>
          </w:tcPr>
          <w:p>
            <w:r>
              <w:t>Кабарга сибирская</w:t>
            </w:r>
          </w:p>
        </w:tc>
        <w:tc>
          <w:tcPr>
            <w:tcW w:type="dxa" w:w="6120"/>
          </w:tcPr>
          <w:p>
            <w:r>
              <w:t>4</w:t>
            </w:r>
          </w:p>
        </w:tc>
      </w:tr>
      <w:tr>
        <w:tc>
          <w:tcPr>
            <w:tcW w:type="dxa" w:w="6120"/>
          </w:tcPr>
          <w:p>
            <w:r>
              <w:t>Косуля сибирская</w:t>
            </w:r>
          </w:p>
        </w:tc>
        <w:tc>
          <w:tcPr>
            <w:tcW w:type="dxa" w:w="6120"/>
          </w:tcPr>
          <w:p>
            <w:r>
              <w:t>3</w:t>
            </w:r>
          </w:p>
        </w:tc>
      </w:tr>
      <w:tr>
        <w:tc>
          <w:tcPr>
            <w:tcW w:type="dxa" w:w="6120"/>
          </w:tcPr>
          <w:p>
            <w:r>
              <w:t xml:space="preserve">Лисица </w:t>
            </w:r>
          </w:p>
        </w:tc>
        <w:tc>
          <w:tcPr>
            <w:tcW w:type="dxa" w:w="6120"/>
          </w:tcPr>
          <w:p>
            <w:r>
              <w:t>0</w:t>
            </w:r>
          </w:p>
        </w:tc>
      </w:tr>
      <w:tr>
        <w:tc>
          <w:tcPr>
            <w:tcW w:type="dxa" w:w="6120"/>
          </w:tcPr>
          <w:p>
            <w:r>
              <w:t xml:space="preserve">Норка американская </w:t>
            </w:r>
          </w:p>
        </w:tc>
        <w:tc>
          <w:tcPr>
            <w:tcW w:type="dxa" w:w="6120"/>
          </w:tcPr>
          <w:p>
            <w:r>
              <w:t>1</w:t>
            </w:r>
          </w:p>
        </w:tc>
      </w:tr>
      <w:tr>
        <w:tc>
          <w:tcPr>
            <w:tcW w:type="dxa" w:w="6120"/>
          </w:tcPr>
          <w:p>
            <w:r>
              <w:t>Рысь</w:t>
            </w:r>
          </w:p>
        </w:tc>
        <w:tc>
          <w:tcPr>
            <w:tcW w:type="dxa" w:w="6120"/>
          </w:tcPr>
          <w:p>
            <w:r>
              <w:t>0</w:t>
            </w:r>
          </w:p>
        </w:tc>
      </w:tr>
      <w:tr>
        <w:tc>
          <w:tcPr>
            <w:tcW w:type="dxa" w:w="6120"/>
          </w:tcPr>
          <w:p>
            <w:r/>
          </w:p>
        </w:tc>
        <w:tc>
          <w:tcPr>
            <w:tcW w:type="dxa" w:w="6120"/>
          </w:tcPr>
          <w:p>
            <w:r>
              <w:t>0</w:t>
            </w:r>
          </w:p>
        </w:tc>
      </w:tr>
      <w:tr>
        <w:tc>
          <w:tcPr>
            <w:tcW w:type="dxa" w:w="6120"/>
          </w:tcPr>
          <w:p>
            <w:r/>
          </w:p>
        </w:tc>
        <w:tc>
          <w:tcPr>
            <w:tcW w:type="dxa" w:w="6120"/>
          </w:tcPr>
          <w:p>
            <w:r>
              <w:t>0</w:t>
            </w:r>
          </w:p>
        </w:tc>
      </w:tr>
      <w:tr>
        <w:tc>
          <w:tcPr>
            <w:tcW w:type="dxa" w:w="6120"/>
          </w:tcPr>
          <w:p>
            <w:r/>
          </w:p>
        </w:tc>
        <w:tc>
          <w:tcPr>
            <w:tcW w:type="dxa" w:w="6120"/>
          </w:tcPr>
          <w:p>
            <w:r>
              <w:t>0</w:t>
            </w:r>
          </w:p>
        </w:tc>
      </w:tr>
      <w:tr>
        <w:tc>
          <w:tcPr>
            <w:tcW w:type="dxa" w:w="6120"/>
          </w:tcPr>
          <w:p>
            <w:r/>
          </w:p>
        </w:tc>
        <w:tc>
          <w:tcPr>
            <w:tcW w:type="dxa" w:w="6120"/>
          </w:tcPr>
          <w:p>
            <w:r>
              <w:t>0</w:t>
            </w:r>
          </w:p>
        </w:tc>
      </w:tr>
      <w:tr>
        <w:tc>
          <w:tcPr>
            <w:tcW w:type="dxa" w:w="6120"/>
          </w:tcPr>
          <w:p>
            <w:r/>
          </w:p>
        </w:tc>
        <w:tc>
          <w:tcPr>
            <w:tcW w:type="dxa" w:w="6120"/>
          </w:tcPr>
          <w:p>
            <w:r>
              <w:t>0</w:t>
            </w:r>
          </w:p>
        </w:tc>
      </w:tr>
      <w:tr>
        <w:tc>
          <w:tcPr>
            <w:tcW w:type="dxa" w:w="6120"/>
          </w:tcPr>
          <w:p>
            <w:r/>
          </w:p>
        </w:tc>
        <w:tc>
          <w:tcPr>
            <w:tcW w:type="dxa" w:w="6120"/>
          </w:tcPr>
          <w:p>
            <w:r>
              <w:t>0</w:t>
            </w:r>
          </w:p>
        </w:tc>
      </w:tr>
      <w:tr>
        <w:tc>
          <w:tcPr>
            <w:tcW w:type="dxa" w:w="6120"/>
          </w:tcPr>
          <w:p>
            <w:r/>
          </w:p>
        </w:tc>
        <w:tc>
          <w:tcPr>
            <w:tcW w:type="dxa" w:w="6120"/>
          </w:tcPr>
          <w:p>
            <w:r>
              <w:t>0</w:t>
            </w:r>
          </w:p>
        </w:tc>
      </w:tr>
      <w:tr>
        <w:tc>
          <w:tcPr>
            <w:tcW w:type="dxa" w:w="6120"/>
          </w:tcPr>
          <w:p>
            <w:r/>
          </w:p>
        </w:tc>
        <w:tc>
          <w:tcPr>
            <w:tcW w:type="dxa" w:w="6120"/>
          </w:tcPr>
          <w:p>
            <w:r>
              <w:t>0</w:t>
            </w:r>
          </w:p>
        </w:tc>
      </w:tr>
      <w:tr>
        <w:tc>
          <w:tcPr>
            <w:tcW w:type="dxa" w:w="6120"/>
          </w:tcPr>
          <w:p>
            <w:r/>
          </w:p>
        </w:tc>
        <w:tc>
          <w:tcPr>
            <w:tcW w:type="dxa" w:w="6120"/>
          </w:tcPr>
          <w:p>
            <w:r>
              <w:t>0</w:t>
            </w:r>
          </w:p>
        </w:tc>
      </w:tr>
      <w:tr>
        <w:tc>
          <w:tcPr>
            <w:tcW w:type="dxa" w:w="6120"/>
          </w:tcPr>
          <w:p>
            <w:r/>
          </w:p>
        </w:tc>
        <w:tc>
          <w:tcPr>
            <w:tcW w:type="dxa" w:w="6120"/>
          </w:tcPr>
          <w:p>
            <w:r>
              <w:t>0</w:t>
            </w:r>
          </w:p>
        </w:tc>
      </w:tr>
      <w:tr>
        <w:tc>
          <w:tcPr>
            <w:tcW w:type="dxa" w:w="6120"/>
          </w:tcPr>
          <w:p>
            <w:r/>
          </w:p>
        </w:tc>
        <w:tc>
          <w:tcPr>
            <w:tcW w:type="dxa" w:w="6120"/>
          </w:tcPr>
          <w:p>
            <w:r>
              <w:t>0</w:t>
            </w:r>
          </w:p>
        </w:tc>
      </w:tr>
      <w:tr>
        <w:tc>
          <w:tcPr>
            <w:tcW w:type="dxa" w:w="6120"/>
          </w:tcPr>
          <w:p>
            <w:r/>
          </w:p>
        </w:tc>
        <w:tc>
          <w:tcPr>
            <w:tcW w:type="dxa" w:w="6120"/>
          </w:tcPr>
          <w:p>
            <w:r>
              <w:t>0</w:t>
            </w:r>
          </w:p>
        </w:tc>
      </w:tr>
    </w:tbl>
    <w:p>
      <w:pPr>
        <w:jc w:val="center"/>
      </w:pPr>
      <w:r>
        <w:rPr>
          <w:b/>
        </w:rPr>
        <w:t>ТАБЛИЦА 2. РЕГИСТРАЦИЯ СЛЕДОВ В ДЕНЬ ЗАТИРКИ (ЗАПОЛНЯТЬ НЕ ОБЯЗЯТАЛЬНО)</w:t>
      </w:r>
    </w:p>
    <w:tbl>
      <w:tblPr>
        <w:tblW w:type="auto" w:w="0"/>
        <w:tblLook w:firstColumn="1" w:firstRow="1" w:lastColumn="0" w:lastRow="0" w:noHBand="0" w:noVBand="1" w:val="04A0"/>
      </w:tblPr>
      <w:tblGrid>
        <w:gridCol w:w="12240"/>
      </w:tblGrid>
      <w:tr>
        <w:tc>
          <w:tcPr>
            <w:tcW w:type="dxa" w:w="12240"/>
          </w:tcPr>
          <w:p/>
        </w:tc>
      </w:tr>
    </w:tbl>
    <w:p>
      <w:r>
        <w:br w:type="page"/>
      </w:r>
    </w:p>
    <w:p>
      <w:pPr>
        <w:jc w:val="center"/>
      </w:pPr>
      <w:r>
        <w:rPr>
          <w:b/>
        </w:rPr>
        <w:t>ВЕДОМОСТЬ ЗИМНЕГО МАРШРУТНОГО УЧЕТА № маршрута/№ прохождения Маршруты ЗМУ_Номер_4 / 1</w:t>
      </w:r>
    </w:p>
    <w:p>
      <w:pPr>
        <w:jc w:val="center"/>
      </w:pPr>
      <w:r>
        <w:rPr>
          <w:i/>
        </w:rPr>
        <w:t>Использование (да, нет) спутникового навигатора ____________ видеорегистратора _____________ транспортных средств при затирке __________ при учете следов ______________</w:t>
      </w:r>
    </w:p>
    <w:p>
      <w:pPr>
        <w:jc w:val="both"/>
      </w:pPr>
      <w:r>
        <w:t>Субъект Российской Федерации  Республика Алтай, Республика Хакасия, Республика Тыва</w:t>
      </w:r>
    </w:p>
    <w:p>
      <w:pPr>
        <w:jc w:val="both"/>
      </w:pPr>
      <w:r>
        <w:t>Муниципальное образование (район)___</w:t>
      </w:r>
    </w:p>
    <w:p>
      <w:pPr>
        <w:jc w:val="both"/>
      </w:pPr>
      <w:r>
        <w:t>Исследуемая территория ___</w:t>
      </w:r>
    </w:p>
    <w:p>
      <w:pPr>
        <w:jc w:val="both"/>
      </w:pPr>
      <w:r>
        <w:t>Объединенная исследуемая территория (юр. лицо)___, охотугодье___</w:t>
      </w:r>
    </w:p>
    <w:p>
      <w:pPr>
        <w:jc w:val="both"/>
      </w:pPr>
      <w:r>
        <w:t>Учетчик (ФИО, должность)___</w:t>
      </w:r>
    </w:p>
    <w:p>
      <w:pPr>
        <w:jc w:val="both"/>
      </w:pPr>
      <w:r>
        <w:t>Дата и время окончания последней пороши «____» ___________ 20____ г. ______час.</w:t>
      </w:r>
    </w:p>
    <w:p>
      <w:r>
        <w:rPr>
          <w:b/>
        </w:rPr>
        <w:t>Учет после затирки:</w:t>
      </w:r>
    </w:p>
    <w:p>
      <w:pPr>
        <w:jc w:val="both"/>
      </w:pPr>
      <w:r>
        <w:t>Дата затирки «___» ______ 20__г., начало ___ час.___ мин., окончание ___ час.___мин.</w:t>
      </w:r>
    </w:p>
    <w:p>
      <w:pPr>
        <w:jc w:val="both"/>
      </w:pPr>
      <w:r>
        <w:t>Дата учета следов «___» ______ 20__г., начало ___ час.___ мин., окончание ___ час.___мин.</w:t>
      </w:r>
    </w:p>
    <w:p>
      <w:r>
        <w:rPr>
          <w:b/>
        </w:rPr>
        <w:t>Учет после пороши:</w:t>
      </w:r>
    </w:p>
    <w:p>
      <w:pPr>
        <w:jc w:val="both"/>
      </w:pPr>
      <w:r>
        <w:t>Дата учета следов «___» ______ 20__г., начало ___ час.___ мин., окончание ___ час.___мин.</w:t>
      </w:r>
    </w:p>
    <w:p>
      <w:r>
        <w:rPr>
          <w:b/>
        </w:rPr>
        <w:t>Повторный учет на маршруте на следующий день после предыдущего учета с одновременной затиркой:</w:t>
      </w:r>
    </w:p>
    <w:p>
      <w:pPr>
        <w:jc w:val="both"/>
      </w:pPr>
      <w:r>
        <w:t>Дата учета следов с одновременной затиркой «___» ______ 20__г., начало ___ час.___ мин., окончание ___ час.___мин.</w:t>
      </w:r>
    </w:p>
    <w:p>
      <w:pPr>
        <w:jc w:val="both"/>
      </w:pPr>
      <w:r>
        <w:t>Дата учета следов на следующий день «___» ______ 20__г., начало ___ час.___ мин., окончание ___ час.___мин.</w:t>
      </w:r>
    </w:p>
    <w:p>
      <w:pPr>
        <w:jc w:val="both"/>
      </w:pPr>
      <w:r>
        <w:t>Высота снега _____ см. Характер снега (рыхлый, плотный и др.)___</w:t>
      </w:r>
    </w:p>
    <w:p>
      <w:pPr>
        <w:jc w:val="both"/>
      </w:pPr>
      <w:r>
        <w:t>Погода в день учета следов: температура _____ º С,</w:t>
      </w:r>
    </w:p>
    <w:p>
      <w:pPr>
        <w:jc w:val="both"/>
      </w:pPr>
      <w:r>
        <w:t>осадки (да, нет, если да - указать какие)_____________</w:t>
      </w:r>
    </w:p>
    <w:p>
      <w:pPr>
        <w:jc w:val="both"/>
      </w:pPr>
      <w:r>
        <w:t>Дата заполнения «___» ____________ 20 _____г.</w:t>
      </w:r>
    </w:p>
    <w:p>
      <w:pPr>
        <w:jc w:val="both"/>
      </w:pPr>
      <w:r>
        <w:t>Лицо, ответственное за учет в закрепленном охотугодье (участке)__________________</w:t>
      </w:r>
    </w:p>
    <w:p>
      <w:pPr>
        <w:jc w:val="both"/>
      </w:pPr>
      <w:r>
        <w:t>«Ведомость принята» или «ведомость не принята» (если «не принята» - обосновать решение):___</w:t>
      </w:r>
    </w:p>
    <w:p>
      <w:r>
        <w:rPr>
          <w:b/>
        </w:rPr>
        <w:t>Должностное лицо УО, ответственное за учет в ОДОУ (участке), иной территории (участке), в закрепленном по ДЛ охотугодье (участке) или в закрепленном по ОХС охотугодье (участке), если учет проводился совместно с охотпользователем:</w:t>
      </w:r>
    </w:p>
    <w:p>
      <w:r>
        <w:rPr>
          <w:b/>
        </w:rPr>
        <w:t>ФИО, должность, дата ___</w:t>
      </w:r>
    </w:p>
    <w:p>
      <w:pPr>
        <w:jc w:val="both"/>
      </w:pPr>
      <w:r>
        <w:t>«Ведомость принята» или «ведомость не принята» (если «не принята» - обосновать решение):___</w:t>
      </w:r>
    </w:p>
    <w:p>
      <w:pPr>
        <w:jc w:val="center"/>
      </w:pPr>
      <w:r>
        <w:rPr>
          <w:b/>
        </w:rPr>
        <w:t>ТАБЛИЦА 1. УЧЕТ СЛЕДОВ ЗВЕРЕЙ</w:t>
      </w:r>
    </w:p>
    <w:p>
      <w:pPr>
        <w:jc w:val="both"/>
      </w:pPr>
      <w:r>
        <w:t>Длина учетного маршрута  после предварительного прохождения  ________, км:</w:t>
      </w:r>
    </w:p>
    <w:tbl>
      <w:tblPr>
        <w:tblW w:type="auto" w:w="0"/>
        <w:tblLook w:firstColumn="1" w:firstRow="1" w:lastColumn="0" w:lastRow="0" w:noHBand="0" w:noVBand="1" w:val="04A0"/>
      </w:tblPr>
      <w:tblGrid>
        <w:gridCol w:w="6120"/>
        <w:gridCol w:w="6120"/>
      </w:tblGrid>
      <w:tr>
        <w:tc>
          <w:tcPr>
            <w:tcW w:type="dxa" w:w="6120"/>
          </w:tcPr>
          <w:p>
            <w:r>
              <w:t>Вид зверей</w:t>
            </w:r>
          </w:p>
        </w:tc>
        <w:tc>
          <w:tcPr>
            <w:tcW w:type="dxa" w:w="6120"/>
          </w:tcPr>
          <w:p>
            <w:r>
              <w:t>Число зверей</w:t>
            </w:r>
          </w:p>
        </w:tc>
      </w:tr>
      <w:tr>
        <w:tc>
          <w:tcPr>
            <w:tcW w:type="dxa" w:w="6120"/>
          </w:tcPr>
          <w:p>
            <w:r>
              <w:t xml:space="preserve">Благородный олень (марал) </w:t>
            </w:r>
          </w:p>
        </w:tc>
        <w:tc>
          <w:tcPr>
            <w:tcW w:type="dxa" w:w="6120"/>
          </w:tcPr>
          <w:p>
            <w:r>
              <w:t>0</w:t>
            </w:r>
          </w:p>
        </w:tc>
      </w:tr>
      <w:tr>
        <w:tc>
          <w:tcPr>
            <w:tcW w:type="dxa" w:w="6120"/>
          </w:tcPr>
          <w:p>
            <w:r>
              <w:t xml:space="preserve">Выдра </w:t>
            </w:r>
          </w:p>
        </w:tc>
        <w:tc>
          <w:tcPr>
            <w:tcW w:type="dxa" w:w="6120"/>
          </w:tcPr>
          <w:p>
            <w:r>
              <w:t>0</w:t>
            </w:r>
          </w:p>
        </w:tc>
      </w:tr>
      <w:tr>
        <w:tc>
          <w:tcPr>
            <w:tcW w:type="dxa" w:w="6120"/>
          </w:tcPr>
          <w:p>
            <w:r>
              <w:t>Заяц беляк</w:t>
            </w:r>
          </w:p>
        </w:tc>
        <w:tc>
          <w:tcPr>
            <w:tcW w:type="dxa" w:w="6120"/>
          </w:tcPr>
          <w:p>
            <w:r>
              <w:t>0</w:t>
            </w:r>
          </w:p>
        </w:tc>
      </w:tr>
      <w:tr>
        <w:tc>
          <w:tcPr>
            <w:tcW w:type="dxa" w:w="6120"/>
          </w:tcPr>
          <w:p>
            <w:r>
              <w:t>Кабарга сибирская</w:t>
            </w:r>
          </w:p>
        </w:tc>
        <w:tc>
          <w:tcPr>
            <w:tcW w:type="dxa" w:w="6120"/>
          </w:tcPr>
          <w:p>
            <w:r>
              <w:t>0</w:t>
            </w:r>
          </w:p>
        </w:tc>
      </w:tr>
      <w:tr>
        <w:tc>
          <w:tcPr>
            <w:tcW w:type="dxa" w:w="6120"/>
          </w:tcPr>
          <w:p>
            <w:r>
              <w:t>Косуля сибирская</w:t>
            </w:r>
          </w:p>
        </w:tc>
        <w:tc>
          <w:tcPr>
            <w:tcW w:type="dxa" w:w="6120"/>
          </w:tcPr>
          <w:p>
            <w:r>
              <w:t>0</w:t>
            </w:r>
          </w:p>
        </w:tc>
      </w:tr>
      <w:tr>
        <w:tc>
          <w:tcPr>
            <w:tcW w:type="dxa" w:w="6120"/>
          </w:tcPr>
          <w:p>
            <w:r>
              <w:t xml:space="preserve">Лисица </w:t>
            </w:r>
          </w:p>
        </w:tc>
        <w:tc>
          <w:tcPr>
            <w:tcW w:type="dxa" w:w="6120"/>
          </w:tcPr>
          <w:p>
            <w:r>
              <w:t>0</w:t>
            </w:r>
          </w:p>
        </w:tc>
      </w:tr>
      <w:tr>
        <w:tc>
          <w:tcPr>
            <w:tcW w:type="dxa" w:w="6120"/>
          </w:tcPr>
          <w:p>
            <w:r>
              <w:t xml:space="preserve">Норка американская </w:t>
            </w:r>
          </w:p>
        </w:tc>
        <w:tc>
          <w:tcPr>
            <w:tcW w:type="dxa" w:w="6120"/>
          </w:tcPr>
          <w:p>
            <w:r>
              <w:t>0</w:t>
            </w:r>
          </w:p>
        </w:tc>
      </w:tr>
      <w:tr>
        <w:tc>
          <w:tcPr>
            <w:tcW w:type="dxa" w:w="6120"/>
          </w:tcPr>
          <w:p>
            <w:r>
              <w:t>Рысь</w:t>
            </w:r>
          </w:p>
        </w:tc>
        <w:tc>
          <w:tcPr>
            <w:tcW w:type="dxa" w:w="6120"/>
          </w:tcPr>
          <w:p>
            <w:r>
              <w:t>0</w:t>
            </w:r>
          </w:p>
        </w:tc>
      </w:tr>
      <w:tr>
        <w:tc>
          <w:tcPr>
            <w:tcW w:type="dxa" w:w="6120"/>
          </w:tcPr>
          <w:p>
            <w:r/>
          </w:p>
        </w:tc>
        <w:tc>
          <w:tcPr>
            <w:tcW w:type="dxa" w:w="6120"/>
          </w:tcPr>
          <w:p>
            <w:r>
              <w:t>0</w:t>
            </w:r>
          </w:p>
        </w:tc>
      </w:tr>
      <w:tr>
        <w:tc>
          <w:tcPr>
            <w:tcW w:type="dxa" w:w="6120"/>
          </w:tcPr>
          <w:p>
            <w:r/>
          </w:p>
        </w:tc>
        <w:tc>
          <w:tcPr>
            <w:tcW w:type="dxa" w:w="6120"/>
          </w:tcPr>
          <w:p>
            <w:r>
              <w:t>0</w:t>
            </w:r>
          </w:p>
        </w:tc>
      </w:tr>
      <w:tr>
        <w:tc>
          <w:tcPr>
            <w:tcW w:type="dxa" w:w="6120"/>
          </w:tcPr>
          <w:p>
            <w:r/>
          </w:p>
        </w:tc>
        <w:tc>
          <w:tcPr>
            <w:tcW w:type="dxa" w:w="6120"/>
          </w:tcPr>
          <w:p>
            <w:r>
              <w:t>0</w:t>
            </w:r>
          </w:p>
        </w:tc>
      </w:tr>
      <w:tr>
        <w:tc>
          <w:tcPr>
            <w:tcW w:type="dxa" w:w="6120"/>
          </w:tcPr>
          <w:p>
            <w:r/>
          </w:p>
        </w:tc>
        <w:tc>
          <w:tcPr>
            <w:tcW w:type="dxa" w:w="6120"/>
          </w:tcPr>
          <w:p>
            <w:r>
              <w:t>0</w:t>
            </w:r>
          </w:p>
        </w:tc>
      </w:tr>
      <w:tr>
        <w:tc>
          <w:tcPr>
            <w:tcW w:type="dxa" w:w="6120"/>
          </w:tcPr>
          <w:p>
            <w:r/>
          </w:p>
        </w:tc>
        <w:tc>
          <w:tcPr>
            <w:tcW w:type="dxa" w:w="6120"/>
          </w:tcPr>
          <w:p>
            <w:r>
              <w:t>0</w:t>
            </w:r>
          </w:p>
        </w:tc>
      </w:tr>
      <w:tr>
        <w:tc>
          <w:tcPr>
            <w:tcW w:type="dxa" w:w="6120"/>
          </w:tcPr>
          <w:p>
            <w:r/>
          </w:p>
        </w:tc>
        <w:tc>
          <w:tcPr>
            <w:tcW w:type="dxa" w:w="6120"/>
          </w:tcPr>
          <w:p>
            <w:r>
              <w:t>0</w:t>
            </w:r>
          </w:p>
        </w:tc>
      </w:tr>
      <w:tr>
        <w:tc>
          <w:tcPr>
            <w:tcW w:type="dxa" w:w="6120"/>
          </w:tcPr>
          <w:p>
            <w:r/>
          </w:p>
        </w:tc>
        <w:tc>
          <w:tcPr>
            <w:tcW w:type="dxa" w:w="6120"/>
          </w:tcPr>
          <w:p>
            <w:r>
              <w:t>0</w:t>
            </w:r>
          </w:p>
        </w:tc>
      </w:tr>
      <w:tr>
        <w:tc>
          <w:tcPr>
            <w:tcW w:type="dxa" w:w="6120"/>
          </w:tcPr>
          <w:p>
            <w:r/>
          </w:p>
        </w:tc>
        <w:tc>
          <w:tcPr>
            <w:tcW w:type="dxa" w:w="6120"/>
          </w:tcPr>
          <w:p>
            <w:r>
              <w:t>0</w:t>
            </w:r>
          </w:p>
        </w:tc>
      </w:tr>
      <w:tr>
        <w:tc>
          <w:tcPr>
            <w:tcW w:type="dxa" w:w="6120"/>
          </w:tcPr>
          <w:p>
            <w:r/>
          </w:p>
        </w:tc>
        <w:tc>
          <w:tcPr>
            <w:tcW w:type="dxa" w:w="6120"/>
          </w:tcPr>
          <w:p>
            <w:r>
              <w:t>0</w:t>
            </w:r>
          </w:p>
        </w:tc>
      </w:tr>
      <w:tr>
        <w:tc>
          <w:tcPr>
            <w:tcW w:type="dxa" w:w="6120"/>
          </w:tcPr>
          <w:p>
            <w:r/>
          </w:p>
        </w:tc>
        <w:tc>
          <w:tcPr>
            <w:tcW w:type="dxa" w:w="6120"/>
          </w:tcPr>
          <w:p>
            <w:r>
              <w:t>0</w:t>
            </w:r>
          </w:p>
        </w:tc>
      </w:tr>
      <w:tr>
        <w:tc>
          <w:tcPr>
            <w:tcW w:type="dxa" w:w="6120"/>
          </w:tcPr>
          <w:p>
            <w:r/>
          </w:p>
        </w:tc>
        <w:tc>
          <w:tcPr>
            <w:tcW w:type="dxa" w:w="6120"/>
          </w:tcPr>
          <w:p>
            <w:r>
              <w:t>0</w:t>
            </w:r>
          </w:p>
        </w:tc>
      </w:tr>
      <w:tr>
        <w:tc>
          <w:tcPr>
            <w:tcW w:type="dxa" w:w="6120"/>
          </w:tcPr>
          <w:p>
            <w:r/>
          </w:p>
        </w:tc>
        <w:tc>
          <w:tcPr>
            <w:tcW w:type="dxa" w:w="6120"/>
          </w:tcPr>
          <w:p>
            <w:r>
              <w:t>0</w:t>
            </w:r>
          </w:p>
        </w:tc>
      </w:tr>
    </w:tbl>
    <w:p>
      <w:pPr>
        <w:jc w:val="center"/>
      </w:pPr>
      <w:r>
        <w:rPr>
          <w:b/>
        </w:rPr>
        <w:t>ТАБЛИЦА 2. РЕГИСТРАЦИЯ СЛЕДОВ В ДЕНЬ ЗАТИРКИ (ЗАПОЛНЯТЬ НЕ ОБЯЗЯТАЛЬНО)</w:t>
      </w:r>
    </w:p>
    <w:tbl>
      <w:tblPr>
        <w:tblW w:type="auto" w:w="0"/>
        <w:tblLook w:firstColumn="1" w:firstRow="1" w:lastColumn="0" w:lastRow="0" w:noHBand="0" w:noVBand="1" w:val="04A0"/>
      </w:tblPr>
      <w:tblGrid>
        <w:gridCol w:w="12240"/>
      </w:tblGrid>
      <w:tr>
        <w:tc>
          <w:tcPr>
            <w:tcW w:type="dxa" w:w="12240"/>
          </w:tcPr>
          <w:p/>
        </w:tc>
      </w:tr>
    </w:tbl>
    <w:p>
      <w:r>
        <w:br w:type="page"/>
      </w:r>
    </w:p>
    <w:p>
      <w:pPr>
        <w:jc w:val="center"/>
      </w:pPr>
      <w:r>
        <w:rPr>
          <w:b/>
        </w:rPr>
        <w:t>ВЕДОМОСТЬ ЗИМНЕГО МАРШРУТНОГО УЧЕТА № маршрута/№ прохождения Маршруты ЗМУ_Номер_5 / 1</w:t>
      </w:r>
    </w:p>
    <w:p>
      <w:pPr>
        <w:jc w:val="center"/>
      </w:pPr>
      <w:r>
        <w:rPr>
          <w:i/>
        </w:rPr>
        <w:t>Использование (да, нет) спутникового навигатора ____________ видеорегистратора _____________ транспортных средств при затирке __________ при учете следов ______________</w:t>
      </w:r>
    </w:p>
    <w:p>
      <w:pPr>
        <w:jc w:val="both"/>
      </w:pPr>
      <w:r>
        <w:t>Субъект Российской Федерации  Республика Алтай, Республика Хакасия, Республика Тыва</w:t>
      </w:r>
    </w:p>
    <w:p>
      <w:pPr>
        <w:jc w:val="both"/>
      </w:pPr>
      <w:r>
        <w:t>Муниципальное образование (район)___</w:t>
      </w:r>
    </w:p>
    <w:p>
      <w:pPr>
        <w:jc w:val="both"/>
      </w:pPr>
      <w:r>
        <w:t>Исследуемая территория ___</w:t>
      </w:r>
    </w:p>
    <w:p>
      <w:pPr>
        <w:jc w:val="both"/>
      </w:pPr>
      <w:r>
        <w:t>Объединенная исследуемая территория (юр. лицо)___, охотугодье___</w:t>
      </w:r>
    </w:p>
    <w:p>
      <w:pPr>
        <w:jc w:val="both"/>
      </w:pPr>
      <w:r>
        <w:t>Учетчик (ФИО, должность)___</w:t>
      </w:r>
    </w:p>
    <w:p>
      <w:pPr>
        <w:jc w:val="both"/>
      </w:pPr>
      <w:r>
        <w:t>Дата и время окончания последней пороши «____» ___________ 20____ г. ______час.</w:t>
      </w:r>
    </w:p>
    <w:p>
      <w:r>
        <w:rPr>
          <w:b/>
        </w:rPr>
        <w:t>Учет после затирки:</w:t>
      </w:r>
    </w:p>
    <w:p>
      <w:pPr>
        <w:jc w:val="both"/>
      </w:pPr>
      <w:r>
        <w:t>Дата затирки «___» ______ 20__г., начало ___ час.___ мин., окончание ___ час.___мин.</w:t>
      </w:r>
    </w:p>
    <w:p>
      <w:pPr>
        <w:jc w:val="both"/>
      </w:pPr>
      <w:r>
        <w:t>Дата учета следов «___» ______ 20__г., начало ___ час.___ мин., окончание ___ час.___мин.</w:t>
      </w:r>
    </w:p>
    <w:p>
      <w:r>
        <w:rPr>
          <w:b/>
        </w:rPr>
        <w:t>Учет после пороши:</w:t>
      </w:r>
    </w:p>
    <w:p>
      <w:pPr>
        <w:jc w:val="both"/>
      </w:pPr>
      <w:r>
        <w:t>Дата учета следов «___» ______ 20__г., начало ___ час.___ мин., окончание ___ час.___мин.</w:t>
      </w:r>
    </w:p>
    <w:p>
      <w:r>
        <w:rPr>
          <w:b/>
        </w:rPr>
        <w:t>Повторный учет на маршруте на следующий день после предыдущего учета с одновременной затиркой:</w:t>
      </w:r>
    </w:p>
    <w:p>
      <w:pPr>
        <w:jc w:val="both"/>
      </w:pPr>
      <w:r>
        <w:t>Дата учета следов с одновременной затиркой «___» ______ 20__г., начало ___ час.___ мин., окончание ___ час.___мин.</w:t>
      </w:r>
    </w:p>
    <w:p>
      <w:pPr>
        <w:jc w:val="both"/>
      </w:pPr>
      <w:r>
        <w:t>Дата учета следов на следующий день «___» ______ 20__г., начало ___ час.___ мин., окончание ___ час.___мин.</w:t>
      </w:r>
    </w:p>
    <w:p>
      <w:pPr>
        <w:jc w:val="both"/>
      </w:pPr>
      <w:r>
        <w:t>Высота снега _____ см. Характер снега (рыхлый, плотный и др.)___</w:t>
      </w:r>
    </w:p>
    <w:p>
      <w:pPr>
        <w:jc w:val="both"/>
      </w:pPr>
      <w:r>
        <w:t>Погода в день учета следов: температура _____ º С,</w:t>
      </w:r>
    </w:p>
    <w:p>
      <w:pPr>
        <w:jc w:val="both"/>
      </w:pPr>
      <w:r>
        <w:t>осадки (да, нет, если да - указать какие)_____________</w:t>
      </w:r>
    </w:p>
    <w:p>
      <w:pPr>
        <w:jc w:val="both"/>
      </w:pPr>
      <w:r>
        <w:t>Дата заполнения «___» ____________ 20 _____г.</w:t>
      </w:r>
    </w:p>
    <w:p>
      <w:pPr>
        <w:jc w:val="both"/>
      </w:pPr>
      <w:r>
        <w:t>Лицо, ответственное за учет в закрепленном охотугодье (участке)__________________</w:t>
      </w:r>
    </w:p>
    <w:p>
      <w:pPr>
        <w:jc w:val="both"/>
      </w:pPr>
      <w:r>
        <w:t>«Ведомость принята» или «ведомость не принята» (если «не принята» - обосновать решение):___</w:t>
      </w:r>
    </w:p>
    <w:p>
      <w:r>
        <w:rPr>
          <w:b/>
        </w:rPr>
        <w:t>Должностное лицо УО, ответственное за учет в ОДОУ (участке), иной территории (участке), в закрепленном по ДЛ охотугодье (участке) или в закрепленном по ОХС охотугодье (участке), если учет проводился совместно с охотпользователем:</w:t>
      </w:r>
    </w:p>
    <w:p>
      <w:r>
        <w:rPr>
          <w:b/>
        </w:rPr>
        <w:t>ФИО, должность, дата ___</w:t>
      </w:r>
    </w:p>
    <w:p>
      <w:pPr>
        <w:jc w:val="both"/>
      </w:pPr>
      <w:r>
        <w:t>«Ведомость принята» или «ведомость не принята» (если «не принята» - обосновать решение):___</w:t>
      </w:r>
    </w:p>
    <w:p>
      <w:pPr>
        <w:jc w:val="center"/>
      </w:pPr>
      <w:r>
        <w:rPr>
          <w:b/>
        </w:rPr>
        <w:t>ТАБЛИЦА 1. УЧЕТ СЛЕДОВ ЗВЕРЕЙ</w:t>
      </w:r>
    </w:p>
    <w:p>
      <w:pPr>
        <w:jc w:val="both"/>
      </w:pPr>
      <w:r>
        <w:t>Длина учетного маршрута  после предварительного прохождения  ________, км:</w:t>
      </w:r>
    </w:p>
    <w:tbl>
      <w:tblPr>
        <w:tblW w:type="auto" w:w="0"/>
        <w:tblLook w:firstColumn="1" w:firstRow="1" w:lastColumn="0" w:lastRow="0" w:noHBand="0" w:noVBand="1" w:val="04A0"/>
      </w:tblPr>
      <w:tblGrid>
        <w:gridCol w:w="6120"/>
        <w:gridCol w:w="6120"/>
      </w:tblGrid>
      <w:tr>
        <w:tc>
          <w:tcPr>
            <w:tcW w:type="dxa" w:w="6120"/>
          </w:tcPr>
          <w:p>
            <w:r>
              <w:t>Вид зверей</w:t>
            </w:r>
          </w:p>
        </w:tc>
        <w:tc>
          <w:tcPr>
            <w:tcW w:type="dxa" w:w="6120"/>
          </w:tcPr>
          <w:p>
            <w:r>
              <w:t>Число зверей</w:t>
            </w:r>
          </w:p>
        </w:tc>
      </w:tr>
      <w:tr>
        <w:tc>
          <w:tcPr>
            <w:tcW w:type="dxa" w:w="6120"/>
          </w:tcPr>
          <w:p>
            <w:r>
              <w:t xml:space="preserve">Благородный олень (марал) </w:t>
            </w:r>
          </w:p>
        </w:tc>
        <w:tc>
          <w:tcPr>
            <w:tcW w:type="dxa" w:w="6120"/>
          </w:tcPr>
          <w:p>
            <w:r>
              <w:t>0</w:t>
            </w:r>
          </w:p>
        </w:tc>
      </w:tr>
      <w:tr>
        <w:tc>
          <w:tcPr>
            <w:tcW w:type="dxa" w:w="6120"/>
          </w:tcPr>
          <w:p>
            <w:r>
              <w:t xml:space="preserve">Выдра </w:t>
            </w:r>
          </w:p>
        </w:tc>
        <w:tc>
          <w:tcPr>
            <w:tcW w:type="dxa" w:w="6120"/>
          </w:tcPr>
          <w:p>
            <w:r>
              <w:t>0</w:t>
            </w:r>
          </w:p>
        </w:tc>
      </w:tr>
      <w:tr>
        <w:tc>
          <w:tcPr>
            <w:tcW w:type="dxa" w:w="6120"/>
          </w:tcPr>
          <w:p>
            <w:r>
              <w:t>Заяц беляк</w:t>
            </w:r>
          </w:p>
        </w:tc>
        <w:tc>
          <w:tcPr>
            <w:tcW w:type="dxa" w:w="6120"/>
          </w:tcPr>
          <w:p>
            <w:r>
              <w:t>0</w:t>
            </w:r>
          </w:p>
        </w:tc>
      </w:tr>
      <w:tr>
        <w:tc>
          <w:tcPr>
            <w:tcW w:type="dxa" w:w="6120"/>
          </w:tcPr>
          <w:p>
            <w:r>
              <w:t>Кабарга сибирская</w:t>
            </w:r>
          </w:p>
        </w:tc>
        <w:tc>
          <w:tcPr>
            <w:tcW w:type="dxa" w:w="6120"/>
          </w:tcPr>
          <w:p>
            <w:r>
              <w:t>0</w:t>
            </w:r>
          </w:p>
        </w:tc>
      </w:tr>
      <w:tr>
        <w:tc>
          <w:tcPr>
            <w:tcW w:type="dxa" w:w="6120"/>
          </w:tcPr>
          <w:p>
            <w:r>
              <w:t>Косуля сибирская</w:t>
            </w:r>
          </w:p>
        </w:tc>
        <w:tc>
          <w:tcPr>
            <w:tcW w:type="dxa" w:w="6120"/>
          </w:tcPr>
          <w:p>
            <w:r>
              <w:t>0</w:t>
            </w:r>
          </w:p>
        </w:tc>
      </w:tr>
      <w:tr>
        <w:tc>
          <w:tcPr>
            <w:tcW w:type="dxa" w:w="6120"/>
          </w:tcPr>
          <w:p>
            <w:r>
              <w:t xml:space="preserve">Лисица </w:t>
            </w:r>
          </w:p>
        </w:tc>
        <w:tc>
          <w:tcPr>
            <w:tcW w:type="dxa" w:w="6120"/>
          </w:tcPr>
          <w:p>
            <w:r>
              <w:t>0</w:t>
            </w:r>
          </w:p>
        </w:tc>
      </w:tr>
      <w:tr>
        <w:tc>
          <w:tcPr>
            <w:tcW w:type="dxa" w:w="6120"/>
          </w:tcPr>
          <w:p>
            <w:r>
              <w:t xml:space="preserve">Норка американская </w:t>
            </w:r>
          </w:p>
        </w:tc>
        <w:tc>
          <w:tcPr>
            <w:tcW w:type="dxa" w:w="6120"/>
          </w:tcPr>
          <w:p>
            <w:r>
              <w:t>0</w:t>
            </w:r>
          </w:p>
        </w:tc>
      </w:tr>
      <w:tr>
        <w:tc>
          <w:tcPr>
            <w:tcW w:type="dxa" w:w="6120"/>
          </w:tcPr>
          <w:p>
            <w:r>
              <w:t>Рысь</w:t>
            </w:r>
          </w:p>
        </w:tc>
        <w:tc>
          <w:tcPr>
            <w:tcW w:type="dxa" w:w="6120"/>
          </w:tcPr>
          <w:p>
            <w:r>
              <w:t>0</w:t>
            </w:r>
          </w:p>
        </w:tc>
      </w:tr>
      <w:tr>
        <w:tc>
          <w:tcPr>
            <w:tcW w:type="dxa" w:w="6120"/>
          </w:tcPr>
          <w:p>
            <w:r/>
          </w:p>
        </w:tc>
        <w:tc>
          <w:tcPr>
            <w:tcW w:type="dxa" w:w="6120"/>
          </w:tcPr>
          <w:p>
            <w:r>
              <w:t>0</w:t>
            </w:r>
          </w:p>
        </w:tc>
      </w:tr>
      <w:tr>
        <w:tc>
          <w:tcPr>
            <w:tcW w:type="dxa" w:w="6120"/>
          </w:tcPr>
          <w:p>
            <w:r/>
          </w:p>
        </w:tc>
        <w:tc>
          <w:tcPr>
            <w:tcW w:type="dxa" w:w="6120"/>
          </w:tcPr>
          <w:p>
            <w:r>
              <w:t>0</w:t>
            </w:r>
          </w:p>
        </w:tc>
      </w:tr>
      <w:tr>
        <w:tc>
          <w:tcPr>
            <w:tcW w:type="dxa" w:w="6120"/>
          </w:tcPr>
          <w:p>
            <w:r/>
          </w:p>
        </w:tc>
        <w:tc>
          <w:tcPr>
            <w:tcW w:type="dxa" w:w="6120"/>
          </w:tcPr>
          <w:p>
            <w:r>
              <w:t>0</w:t>
            </w:r>
          </w:p>
        </w:tc>
      </w:tr>
      <w:tr>
        <w:tc>
          <w:tcPr>
            <w:tcW w:type="dxa" w:w="6120"/>
          </w:tcPr>
          <w:p>
            <w:r/>
          </w:p>
        </w:tc>
        <w:tc>
          <w:tcPr>
            <w:tcW w:type="dxa" w:w="6120"/>
          </w:tcPr>
          <w:p>
            <w:r>
              <w:t>0</w:t>
            </w:r>
          </w:p>
        </w:tc>
      </w:tr>
      <w:tr>
        <w:tc>
          <w:tcPr>
            <w:tcW w:type="dxa" w:w="6120"/>
          </w:tcPr>
          <w:p>
            <w:r/>
          </w:p>
        </w:tc>
        <w:tc>
          <w:tcPr>
            <w:tcW w:type="dxa" w:w="6120"/>
          </w:tcPr>
          <w:p>
            <w:r>
              <w:t>0</w:t>
            </w:r>
          </w:p>
        </w:tc>
      </w:tr>
      <w:tr>
        <w:tc>
          <w:tcPr>
            <w:tcW w:type="dxa" w:w="6120"/>
          </w:tcPr>
          <w:p>
            <w:r/>
          </w:p>
        </w:tc>
        <w:tc>
          <w:tcPr>
            <w:tcW w:type="dxa" w:w="6120"/>
          </w:tcPr>
          <w:p>
            <w:r>
              <w:t>0</w:t>
            </w:r>
          </w:p>
        </w:tc>
      </w:tr>
      <w:tr>
        <w:tc>
          <w:tcPr>
            <w:tcW w:type="dxa" w:w="6120"/>
          </w:tcPr>
          <w:p>
            <w:r/>
          </w:p>
        </w:tc>
        <w:tc>
          <w:tcPr>
            <w:tcW w:type="dxa" w:w="6120"/>
          </w:tcPr>
          <w:p>
            <w:r>
              <w:t>0</w:t>
            </w:r>
          </w:p>
        </w:tc>
      </w:tr>
      <w:tr>
        <w:tc>
          <w:tcPr>
            <w:tcW w:type="dxa" w:w="6120"/>
          </w:tcPr>
          <w:p>
            <w:r/>
          </w:p>
        </w:tc>
        <w:tc>
          <w:tcPr>
            <w:tcW w:type="dxa" w:w="6120"/>
          </w:tcPr>
          <w:p>
            <w:r>
              <w:t>0</w:t>
            </w:r>
          </w:p>
        </w:tc>
      </w:tr>
      <w:tr>
        <w:tc>
          <w:tcPr>
            <w:tcW w:type="dxa" w:w="6120"/>
          </w:tcPr>
          <w:p>
            <w:r/>
          </w:p>
        </w:tc>
        <w:tc>
          <w:tcPr>
            <w:tcW w:type="dxa" w:w="6120"/>
          </w:tcPr>
          <w:p>
            <w:r>
              <w:t>0</w:t>
            </w:r>
          </w:p>
        </w:tc>
      </w:tr>
      <w:tr>
        <w:tc>
          <w:tcPr>
            <w:tcW w:type="dxa" w:w="6120"/>
          </w:tcPr>
          <w:p>
            <w:r/>
          </w:p>
        </w:tc>
        <w:tc>
          <w:tcPr>
            <w:tcW w:type="dxa" w:w="6120"/>
          </w:tcPr>
          <w:p>
            <w:r>
              <w:t>0</w:t>
            </w:r>
          </w:p>
        </w:tc>
      </w:tr>
      <w:tr>
        <w:tc>
          <w:tcPr>
            <w:tcW w:type="dxa" w:w="6120"/>
          </w:tcPr>
          <w:p>
            <w:r/>
          </w:p>
        </w:tc>
        <w:tc>
          <w:tcPr>
            <w:tcW w:type="dxa" w:w="6120"/>
          </w:tcPr>
          <w:p>
            <w:r>
              <w:t>0</w:t>
            </w:r>
          </w:p>
        </w:tc>
      </w:tr>
      <w:tr>
        <w:tc>
          <w:tcPr>
            <w:tcW w:type="dxa" w:w="6120"/>
          </w:tcPr>
          <w:p>
            <w:r/>
          </w:p>
        </w:tc>
        <w:tc>
          <w:tcPr>
            <w:tcW w:type="dxa" w:w="6120"/>
          </w:tcPr>
          <w:p>
            <w:r>
              <w:t>0</w:t>
            </w:r>
          </w:p>
        </w:tc>
      </w:tr>
    </w:tbl>
    <w:p>
      <w:pPr>
        <w:jc w:val="center"/>
      </w:pPr>
      <w:r>
        <w:rPr>
          <w:b/>
        </w:rPr>
        <w:t>ТАБЛИЦА 2. РЕГИСТРАЦИЯ СЛЕДОВ В ДЕНЬ ЗАТИРКИ (ЗАПОЛНЯТЬ НЕ ОБЯЗЯТАЛЬНО)</w:t>
      </w:r>
    </w:p>
    <w:tbl>
      <w:tblPr>
        <w:tblW w:type="auto" w:w="0"/>
        <w:tblLook w:firstColumn="1" w:firstRow="1" w:lastColumn="0" w:lastRow="0" w:noHBand="0" w:noVBand="1" w:val="04A0"/>
      </w:tblPr>
      <w:tblGrid>
        <w:gridCol w:w="12240"/>
      </w:tblGrid>
      <w:tr>
        <w:tc>
          <w:tcPr>
            <w:tcW w:type="dxa" w:w="12240"/>
          </w:tcPr>
          <w:p/>
        </w:tc>
      </w:tr>
    </w:tbl>
    <w:p>
      <w:r>
        <w:br w:type="page"/>
      </w:r>
    </w:p>
    <w:p>
      <w:pPr>
        <w:jc w:val="center"/>
      </w:pPr>
      <w:r>
        <w:rPr>
          <w:b/>
        </w:rPr>
        <w:t>ВЕДОМОСТЬ ЗИМНЕГО МАРШРУТНОГО УЧЕТА № маршрута/№ прохождения Маршруты ЗМУ_Номер_6 / 1</w:t>
      </w:r>
    </w:p>
    <w:p>
      <w:pPr>
        <w:jc w:val="center"/>
      </w:pPr>
      <w:r>
        <w:rPr>
          <w:i/>
        </w:rPr>
        <w:t>Использование (да, нет) спутникового навигатора ____________ видеорегистратора _____________ транспортных средств при затирке __________ при учете следов ______________</w:t>
      </w:r>
    </w:p>
    <w:p>
      <w:pPr>
        <w:jc w:val="both"/>
      </w:pPr>
      <w:r>
        <w:t>Субъект Российской Федерации  Республика Алтай, Республика Хакасия, Республика Тыва</w:t>
      </w:r>
    </w:p>
    <w:p>
      <w:pPr>
        <w:jc w:val="both"/>
      </w:pPr>
      <w:r>
        <w:t>Муниципальное образование (район)___</w:t>
      </w:r>
    </w:p>
    <w:p>
      <w:pPr>
        <w:jc w:val="both"/>
      </w:pPr>
      <w:r>
        <w:t>Исследуемая территория ___</w:t>
      </w:r>
    </w:p>
    <w:p>
      <w:pPr>
        <w:jc w:val="both"/>
      </w:pPr>
      <w:r>
        <w:t>Объединенная исследуемая территория (юр. лицо)___, охотугодье___</w:t>
      </w:r>
    </w:p>
    <w:p>
      <w:pPr>
        <w:jc w:val="both"/>
      </w:pPr>
      <w:r>
        <w:t>Учетчик (ФИО, должность)___</w:t>
      </w:r>
    </w:p>
    <w:p>
      <w:pPr>
        <w:jc w:val="both"/>
      </w:pPr>
      <w:r>
        <w:t>Дата и время окончания последней пороши «____» ___________ 20____ г. ______час.</w:t>
      </w:r>
    </w:p>
    <w:p>
      <w:r>
        <w:rPr>
          <w:b/>
        </w:rPr>
        <w:t>Учет после затирки:</w:t>
      </w:r>
    </w:p>
    <w:p>
      <w:pPr>
        <w:jc w:val="both"/>
      </w:pPr>
      <w:r>
        <w:t>Дата затирки «___» ______ 20__г., начало ___ час.___ мин., окончание ___ час.___мин.</w:t>
      </w:r>
    </w:p>
    <w:p>
      <w:pPr>
        <w:jc w:val="both"/>
      </w:pPr>
      <w:r>
        <w:t>Дата учета следов «___» ______ 20__г., начало ___ час.___ мин., окончание ___ час.___мин.</w:t>
      </w:r>
    </w:p>
    <w:p>
      <w:r>
        <w:rPr>
          <w:b/>
        </w:rPr>
        <w:t>Учет после пороши:</w:t>
      </w:r>
    </w:p>
    <w:p>
      <w:pPr>
        <w:jc w:val="both"/>
      </w:pPr>
      <w:r>
        <w:t>Дата учета следов «___» ______ 20__г., начало ___ час.___ мин., окончание ___ час.___мин.</w:t>
      </w:r>
    </w:p>
    <w:p>
      <w:r>
        <w:rPr>
          <w:b/>
        </w:rPr>
        <w:t>Повторный учет на маршруте на следующий день после предыдущего учета с одновременной затиркой:</w:t>
      </w:r>
    </w:p>
    <w:p>
      <w:pPr>
        <w:jc w:val="both"/>
      </w:pPr>
      <w:r>
        <w:t>Дата учета следов с одновременной затиркой «___» ______ 20__г., начало ___ час.___ мин., окончание ___ час.___мин.</w:t>
      </w:r>
    </w:p>
    <w:p>
      <w:pPr>
        <w:jc w:val="both"/>
      </w:pPr>
      <w:r>
        <w:t>Дата учета следов на следующий день «___» ______ 20__г., начало ___ час.___ мин., окончание ___ час.___мин.</w:t>
      </w:r>
    </w:p>
    <w:p>
      <w:pPr>
        <w:jc w:val="both"/>
      </w:pPr>
      <w:r>
        <w:t>Высота снега _____ см. Характер снега (рыхлый, плотный и др.)___</w:t>
      </w:r>
    </w:p>
    <w:p>
      <w:pPr>
        <w:jc w:val="both"/>
      </w:pPr>
      <w:r>
        <w:t>Погода в день учета следов: температура _____ º С,</w:t>
      </w:r>
    </w:p>
    <w:p>
      <w:pPr>
        <w:jc w:val="both"/>
      </w:pPr>
      <w:r>
        <w:t>осадки (да, нет, если да - указать какие)_____________</w:t>
      </w:r>
    </w:p>
    <w:p>
      <w:pPr>
        <w:jc w:val="both"/>
      </w:pPr>
      <w:r>
        <w:t>Дата заполнения «___» ____________ 20 _____г.</w:t>
      </w:r>
    </w:p>
    <w:p>
      <w:pPr>
        <w:jc w:val="both"/>
      </w:pPr>
      <w:r>
        <w:t>Лицо, ответственное за учет в закрепленном охотугодье (участке)__________________</w:t>
      </w:r>
    </w:p>
    <w:p>
      <w:pPr>
        <w:jc w:val="both"/>
      </w:pPr>
      <w:r>
        <w:t>«Ведомость принята» или «ведомость не принята» (если «не принята» - обосновать решение):___</w:t>
      </w:r>
    </w:p>
    <w:p>
      <w:r>
        <w:rPr>
          <w:b/>
        </w:rPr>
        <w:t>Должностное лицо УО, ответственное за учет в ОДОУ (участке), иной территории (участке), в закрепленном по ДЛ охотугодье (участке) или в закрепленном по ОХС охотугодье (участке), если учет проводился совместно с охотпользователем:</w:t>
      </w:r>
    </w:p>
    <w:p>
      <w:r>
        <w:rPr>
          <w:b/>
        </w:rPr>
        <w:t>ФИО, должность, дата ___</w:t>
      </w:r>
    </w:p>
    <w:p>
      <w:pPr>
        <w:jc w:val="both"/>
      </w:pPr>
      <w:r>
        <w:t>«Ведомость принята» или «ведомость не принята» (если «не принята» - обосновать решение):___</w:t>
      </w:r>
    </w:p>
    <w:p>
      <w:pPr>
        <w:jc w:val="center"/>
      </w:pPr>
      <w:r>
        <w:rPr>
          <w:b/>
        </w:rPr>
        <w:t>ТАБЛИЦА 1. УЧЕТ СЛЕДОВ ЗВЕРЕЙ</w:t>
      </w:r>
    </w:p>
    <w:p>
      <w:pPr>
        <w:jc w:val="both"/>
      </w:pPr>
      <w:r>
        <w:t>Длина учетного маршрута  после предварительного прохождения  ________, км:</w:t>
      </w:r>
    </w:p>
    <w:tbl>
      <w:tblPr>
        <w:tblW w:type="auto" w:w="0"/>
        <w:tblLook w:firstColumn="1" w:firstRow="1" w:lastColumn="0" w:lastRow="0" w:noHBand="0" w:noVBand="1" w:val="04A0"/>
      </w:tblPr>
      <w:tblGrid>
        <w:gridCol w:w="6120"/>
        <w:gridCol w:w="6120"/>
      </w:tblGrid>
      <w:tr>
        <w:tc>
          <w:tcPr>
            <w:tcW w:type="dxa" w:w="6120"/>
          </w:tcPr>
          <w:p>
            <w:r>
              <w:t>Вид зверей</w:t>
            </w:r>
          </w:p>
        </w:tc>
        <w:tc>
          <w:tcPr>
            <w:tcW w:type="dxa" w:w="6120"/>
          </w:tcPr>
          <w:p>
            <w:r>
              <w:t>Число зверей</w:t>
            </w:r>
          </w:p>
        </w:tc>
      </w:tr>
      <w:tr>
        <w:tc>
          <w:tcPr>
            <w:tcW w:type="dxa" w:w="6120"/>
          </w:tcPr>
          <w:p>
            <w:r>
              <w:t xml:space="preserve">Благородный олень (марал) </w:t>
            </w:r>
          </w:p>
        </w:tc>
        <w:tc>
          <w:tcPr>
            <w:tcW w:type="dxa" w:w="6120"/>
          </w:tcPr>
          <w:p>
            <w:r>
              <w:t>0</w:t>
            </w:r>
          </w:p>
        </w:tc>
      </w:tr>
      <w:tr>
        <w:tc>
          <w:tcPr>
            <w:tcW w:type="dxa" w:w="6120"/>
          </w:tcPr>
          <w:p>
            <w:r>
              <w:t xml:space="preserve">Выдра </w:t>
            </w:r>
          </w:p>
        </w:tc>
        <w:tc>
          <w:tcPr>
            <w:tcW w:type="dxa" w:w="6120"/>
          </w:tcPr>
          <w:p>
            <w:r>
              <w:t>0</w:t>
            </w:r>
          </w:p>
        </w:tc>
      </w:tr>
      <w:tr>
        <w:tc>
          <w:tcPr>
            <w:tcW w:type="dxa" w:w="6120"/>
          </w:tcPr>
          <w:p>
            <w:r>
              <w:t>Заяц беляк</w:t>
            </w:r>
          </w:p>
        </w:tc>
        <w:tc>
          <w:tcPr>
            <w:tcW w:type="dxa" w:w="6120"/>
          </w:tcPr>
          <w:p>
            <w:r>
              <w:t>0</w:t>
            </w:r>
          </w:p>
        </w:tc>
      </w:tr>
      <w:tr>
        <w:tc>
          <w:tcPr>
            <w:tcW w:type="dxa" w:w="6120"/>
          </w:tcPr>
          <w:p>
            <w:r>
              <w:t>Кабарга сибирская</w:t>
            </w:r>
          </w:p>
        </w:tc>
        <w:tc>
          <w:tcPr>
            <w:tcW w:type="dxa" w:w="6120"/>
          </w:tcPr>
          <w:p>
            <w:r>
              <w:t>0</w:t>
            </w:r>
          </w:p>
        </w:tc>
      </w:tr>
      <w:tr>
        <w:tc>
          <w:tcPr>
            <w:tcW w:type="dxa" w:w="6120"/>
          </w:tcPr>
          <w:p>
            <w:r>
              <w:t>Косуля сибирская</w:t>
            </w:r>
          </w:p>
        </w:tc>
        <w:tc>
          <w:tcPr>
            <w:tcW w:type="dxa" w:w="6120"/>
          </w:tcPr>
          <w:p>
            <w:r>
              <w:t>0</w:t>
            </w:r>
          </w:p>
        </w:tc>
      </w:tr>
      <w:tr>
        <w:tc>
          <w:tcPr>
            <w:tcW w:type="dxa" w:w="6120"/>
          </w:tcPr>
          <w:p>
            <w:r>
              <w:t xml:space="preserve">Лисица </w:t>
            </w:r>
          </w:p>
        </w:tc>
        <w:tc>
          <w:tcPr>
            <w:tcW w:type="dxa" w:w="6120"/>
          </w:tcPr>
          <w:p>
            <w:r>
              <w:t>0</w:t>
            </w:r>
          </w:p>
        </w:tc>
      </w:tr>
      <w:tr>
        <w:tc>
          <w:tcPr>
            <w:tcW w:type="dxa" w:w="6120"/>
          </w:tcPr>
          <w:p>
            <w:r>
              <w:t xml:space="preserve">Норка американская </w:t>
            </w:r>
          </w:p>
        </w:tc>
        <w:tc>
          <w:tcPr>
            <w:tcW w:type="dxa" w:w="6120"/>
          </w:tcPr>
          <w:p>
            <w:r>
              <w:t>0</w:t>
            </w:r>
          </w:p>
        </w:tc>
      </w:tr>
      <w:tr>
        <w:tc>
          <w:tcPr>
            <w:tcW w:type="dxa" w:w="6120"/>
          </w:tcPr>
          <w:p>
            <w:r>
              <w:t>Рысь</w:t>
            </w:r>
          </w:p>
        </w:tc>
        <w:tc>
          <w:tcPr>
            <w:tcW w:type="dxa" w:w="6120"/>
          </w:tcPr>
          <w:p>
            <w:r>
              <w:t>0</w:t>
            </w:r>
          </w:p>
        </w:tc>
      </w:tr>
      <w:tr>
        <w:tc>
          <w:tcPr>
            <w:tcW w:type="dxa" w:w="6120"/>
          </w:tcPr>
          <w:p>
            <w:r/>
          </w:p>
        </w:tc>
        <w:tc>
          <w:tcPr>
            <w:tcW w:type="dxa" w:w="6120"/>
          </w:tcPr>
          <w:p>
            <w:r>
              <w:t>0</w:t>
            </w:r>
          </w:p>
        </w:tc>
      </w:tr>
      <w:tr>
        <w:tc>
          <w:tcPr>
            <w:tcW w:type="dxa" w:w="6120"/>
          </w:tcPr>
          <w:p>
            <w:r/>
          </w:p>
        </w:tc>
        <w:tc>
          <w:tcPr>
            <w:tcW w:type="dxa" w:w="6120"/>
          </w:tcPr>
          <w:p>
            <w:r>
              <w:t>0</w:t>
            </w:r>
          </w:p>
        </w:tc>
      </w:tr>
      <w:tr>
        <w:tc>
          <w:tcPr>
            <w:tcW w:type="dxa" w:w="6120"/>
          </w:tcPr>
          <w:p>
            <w:r/>
          </w:p>
        </w:tc>
        <w:tc>
          <w:tcPr>
            <w:tcW w:type="dxa" w:w="6120"/>
          </w:tcPr>
          <w:p>
            <w:r>
              <w:t>0</w:t>
            </w:r>
          </w:p>
        </w:tc>
      </w:tr>
      <w:tr>
        <w:tc>
          <w:tcPr>
            <w:tcW w:type="dxa" w:w="6120"/>
          </w:tcPr>
          <w:p>
            <w:r/>
          </w:p>
        </w:tc>
        <w:tc>
          <w:tcPr>
            <w:tcW w:type="dxa" w:w="6120"/>
          </w:tcPr>
          <w:p>
            <w:r>
              <w:t>0</w:t>
            </w:r>
          </w:p>
        </w:tc>
      </w:tr>
      <w:tr>
        <w:tc>
          <w:tcPr>
            <w:tcW w:type="dxa" w:w="6120"/>
          </w:tcPr>
          <w:p>
            <w:r/>
          </w:p>
        </w:tc>
        <w:tc>
          <w:tcPr>
            <w:tcW w:type="dxa" w:w="6120"/>
          </w:tcPr>
          <w:p>
            <w:r>
              <w:t>0</w:t>
            </w:r>
          </w:p>
        </w:tc>
      </w:tr>
      <w:tr>
        <w:tc>
          <w:tcPr>
            <w:tcW w:type="dxa" w:w="6120"/>
          </w:tcPr>
          <w:p>
            <w:r/>
          </w:p>
        </w:tc>
        <w:tc>
          <w:tcPr>
            <w:tcW w:type="dxa" w:w="6120"/>
          </w:tcPr>
          <w:p>
            <w:r>
              <w:t>0</w:t>
            </w:r>
          </w:p>
        </w:tc>
      </w:tr>
      <w:tr>
        <w:tc>
          <w:tcPr>
            <w:tcW w:type="dxa" w:w="6120"/>
          </w:tcPr>
          <w:p>
            <w:r/>
          </w:p>
        </w:tc>
        <w:tc>
          <w:tcPr>
            <w:tcW w:type="dxa" w:w="6120"/>
          </w:tcPr>
          <w:p>
            <w:r>
              <w:t>0</w:t>
            </w:r>
          </w:p>
        </w:tc>
      </w:tr>
      <w:tr>
        <w:tc>
          <w:tcPr>
            <w:tcW w:type="dxa" w:w="6120"/>
          </w:tcPr>
          <w:p>
            <w:r/>
          </w:p>
        </w:tc>
        <w:tc>
          <w:tcPr>
            <w:tcW w:type="dxa" w:w="6120"/>
          </w:tcPr>
          <w:p>
            <w:r>
              <w:t>0</w:t>
            </w:r>
          </w:p>
        </w:tc>
      </w:tr>
      <w:tr>
        <w:tc>
          <w:tcPr>
            <w:tcW w:type="dxa" w:w="6120"/>
          </w:tcPr>
          <w:p>
            <w:r/>
          </w:p>
        </w:tc>
        <w:tc>
          <w:tcPr>
            <w:tcW w:type="dxa" w:w="6120"/>
          </w:tcPr>
          <w:p>
            <w:r>
              <w:t>0</w:t>
            </w:r>
          </w:p>
        </w:tc>
      </w:tr>
      <w:tr>
        <w:tc>
          <w:tcPr>
            <w:tcW w:type="dxa" w:w="6120"/>
          </w:tcPr>
          <w:p>
            <w:r/>
          </w:p>
        </w:tc>
        <w:tc>
          <w:tcPr>
            <w:tcW w:type="dxa" w:w="6120"/>
          </w:tcPr>
          <w:p>
            <w:r>
              <w:t>0</w:t>
            </w:r>
          </w:p>
        </w:tc>
      </w:tr>
      <w:tr>
        <w:tc>
          <w:tcPr>
            <w:tcW w:type="dxa" w:w="6120"/>
          </w:tcPr>
          <w:p>
            <w:r/>
          </w:p>
        </w:tc>
        <w:tc>
          <w:tcPr>
            <w:tcW w:type="dxa" w:w="6120"/>
          </w:tcPr>
          <w:p>
            <w:r>
              <w:t>0</w:t>
            </w:r>
          </w:p>
        </w:tc>
      </w:tr>
      <w:tr>
        <w:tc>
          <w:tcPr>
            <w:tcW w:type="dxa" w:w="6120"/>
          </w:tcPr>
          <w:p>
            <w:r/>
          </w:p>
        </w:tc>
        <w:tc>
          <w:tcPr>
            <w:tcW w:type="dxa" w:w="6120"/>
          </w:tcPr>
          <w:p>
            <w:r>
              <w:t>0</w:t>
            </w:r>
          </w:p>
        </w:tc>
      </w:tr>
    </w:tbl>
    <w:p>
      <w:pPr>
        <w:jc w:val="center"/>
      </w:pPr>
      <w:r>
        <w:rPr>
          <w:b/>
        </w:rPr>
        <w:t>ТАБЛИЦА 2. РЕГИСТРАЦИЯ СЛЕДОВ В ДЕНЬ ЗАТИРКИ (ЗАПОЛНЯТЬ НЕ ОБЯЗЯТАЛЬНО)</w:t>
      </w:r>
    </w:p>
    <w:tbl>
      <w:tblPr>
        <w:tblW w:type="auto" w:w="0"/>
        <w:tblLook w:firstColumn="1" w:firstRow="1" w:lastColumn="0" w:lastRow="0" w:noHBand="0" w:noVBand="1" w:val="04A0"/>
      </w:tblPr>
      <w:tblGrid>
        <w:gridCol w:w="12240"/>
      </w:tblGrid>
      <w:tr>
        <w:tc>
          <w:tcPr>
            <w:tcW w:type="dxa" w:w="12240"/>
          </w:tcPr>
          <w:p/>
        </w:tc>
      </w:tr>
    </w:tbl>
    <w:p>
      <w:r>
        <w:br w:type="page"/>
      </w:r>
    </w:p>
    <w:p>
      <w:pPr>
        <w:jc w:val="center"/>
      </w:pPr>
      <w:r>
        <w:rPr>
          <w:b/>
        </w:rPr>
        <w:t>ВЕДОМОСТЬ ЗИМНЕГО МАРШРУТНОГО УЧЕТА № маршрута/№ прохождения Маршруты ЗМУ_Номер_7 / 1</w:t>
      </w:r>
    </w:p>
    <w:p>
      <w:pPr>
        <w:jc w:val="center"/>
      </w:pPr>
      <w:r>
        <w:rPr>
          <w:i/>
        </w:rPr>
        <w:t>Использование (да, нет) спутникового навигатора ____________ видеорегистратора _____________ транспортных средств при затирке __________ при учете следов ______________</w:t>
      </w:r>
    </w:p>
    <w:p>
      <w:pPr>
        <w:jc w:val="both"/>
      </w:pPr>
      <w:r>
        <w:t>Субъект Российской Федерации  Республика Алтай, Республика Хакасия, Республика Тыва</w:t>
      </w:r>
    </w:p>
    <w:p>
      <w:pPr>
        <w:jc w:val="both"/>
      </w:pPr>
      <w:r>
        <w:t>Муниципальное образование (район)___</w:t>
      </w:r>
    </w:p>
    <w:p>
      <w:pPr>
        <w:jc w:val="both"/>
      </w:pPr>
      <w:r>
        <w:t>Исследуемая территория ___</w:t>
      </w:r>
    </w:p>
    <w:p>
      <w:pPr>
        <w:jc w:val="both"/>
      </w:pPr>
      <w:r>
        <w:t>Объединенная исследуемая территория (юр. лицо)___, охотугодье___</w:t>
      </w:r>
    </w:p>
    <w:p>
      <w:pPr>
        <w:jc w:val="both"/>
      </w:pPr>
      <w:r>
        <w:t>Учетчик (ФИО, должность)___</w:t>
      </w:r>
    </w:p>
    <w:p>
      <w:pPr>
        <w:jc w:val="both"/>
      </w:pPr>
      <w:r>
        <w:t>Дата и время окончания последней пороши «____» ___________ 20____ г. ______час.</w:t>
      </w:r>
    </w:p>
    <w:p>
      <w:r>
        <w:rPr>
          <w:b/>
        </w:rPr>
        <w:t>Учет после затирки:</w:t>
      </w:r>
    </w:p>
    <w:p>
      <w:pPr>
        <w:jc w:val="both"/>
      </w:pPr>
      <w:r>
        <w:t>Дата затирки «___» ______ 20__г., начало ___ час.___ мин., окончание ___ час.___мин.</w:t>
      </w:r>
    </w:p>
    <w:p>
      <w:pPr>
        <w:jc w:val="both"/>
      </w:pPr>
      <w:r>
        <w:t>Дата учета следов «___» ______ 20__г., начало ___ час.___ мин., окончание ___ час.___мин.</w:t>
      </w:r>
    </w:p>
    <w:p>
      <w:r>
        <w:rPr>
          <w:b/>
        </w:rPr>
        <w:t>Учет после пороши:</w:t>
      </w:r>
    </w:p>
    <w:p>
      <w:pPr>
        <w:jc w:val="both"/>
      </w:pPr>
      <w:r>
        <w:t>Дата учета следов «___» ______ 20__г., начало ___ час.___ мин., окончание ___ час.___мин.</w:t>
      </w:r>
    </w:p>
    <w:p>
      <w:r>
        <w:rPr>
          <w:b/>
        </w:rPr>
        <w:t>Повторный учет на маршруте на следующий день после предыдущего учета с одновременной затиркой:</w:t>
      </w:r>
    </w:p>
    <w:p>
      <w:pPr>
        <w:jc w:val="both"/>
      </w:pPr>
      <w:r>
        <w:t>Дата учета следов с одновременной затиркой «___» ______ 20__г., начало ___ час.___ мин., окончание ___ час.___мин.</w:t>
      </w:r>
    </w:p>
    <w:p>
      <w:pPr>
        <w:jc w:val="both"/>
      </w:pPr>
      <w:r>
        <w:t>Дата учета следов на следующий день «___» ______ 20__г., начало ___ час.___ мин., окончание ___ час.___мин.</w:t>
      </w:r>
    </w:p>
    <w:p>
      <w:pPr>
        <w:jc w:val="both"/>
      </w:pPr>
      <w:r>
        <w:t>Высота снега _____ см. Характер снега (рыхлый, плотный и др.)___</w:t>
      </w:r>
    </w:p>
    <w:p>
      <w:pPr>
        <w:jc w:val="both"/>
      </w:pPr>
      <w:r>
        <w:t>Погода в день учета следов: температура _____ º С,</w:t>
      </w:r>
    </w:p>
    <w:p>
      <w:pPr>
        <w:jc w:val="both"/>
      </w:pPr>
      <w:r>
        <w:t>осадки (да, нет, если да - указать какие)_____________</w:t>
      </w:r>
    </w:p>
    <w:p>
      <w:pPr>
        <w:jc w:val="both"/>
      </w:pPr>
      <w:r>
        <w:t>Дата заполнения «___» ____________ 20 _____г.</w:t>
      </w:r>
    </w:p>
    <w:p>
      <w:pPr>
        <w:jc w:val="both"/>
      </w:pPr>
      <w:r>
        <w:t>Лицо, ответственное за учет в закрепленном охотугодье (участке)__________________</w:t>
      </w:r>
    </w:p>
    <w:p>
      <w:pPr>
        <w:jc w:val="both"/>
      </w:pPr>
      <w:r>
        <w:t>«Ведомость принята» или «ведомость не принята» (если «не принята» - обосновать решение):___</w:t>
      </w:r>
    </w:p>
    <w:p>
      <w:r>
        <w:rPr>
          <w:b/>
        </w:rPr>
        <w:t>Должностное лицо УО, ответственное за учет в ОДОУ (участке), иной территории (участке), в закрепленном по ДЛ охотугодье (участке) или в закрепленном по ОХС охотугодье (участке), если учет проводился совместно с охотпользователем:</w:t>
      </w:r>
    </w:p>
    <w:p>
      <w:r>
        <w:rPr>
          <w:b/>
        </w:rPr>
        <w:t>ФИО, должность, дата ___</w:t>
      </w:r>
    </w:p>
    <w:p>
      <w:pPr>
        <w:jc w:val="both"/>
      </w:pPr>
      <w:r>
        <w:t>«Ведомость принята» или «ведомость не принята» (если «не принята» - обосновать решение):___</w:t>
      </w:r>
    </w:p>
    <w:p>
      <w:pPr>
        <w:jc w:val="center"/>
      </w:pPr>
      <w:r>
        <w:rPr>
          <w:b/>
        </w:rPr>
        <w:t>ТАБЛИЦА 1. УЧЕТ СЛЕДОВ ЗВЕРЕЙ</w:t>
      </w:r>
    </w:p>
    <w:p>
      <w:pPr>
        <w:jc w:val="both"/>
      </w:pPr>
      <w:r>
        <w:t>Длина учетного маршрута  после предварительного прохождения  ________, км:</w:t>
      </w:r>
    </w:p>
    <w:tbl>
      <w:tblPr>
        <w:tblW w:type="auto" w:w="0"/>
        <w:tblLook w:firstColumn="1" w:firstRow="1" w:lastColumn="0" w:lastRow="0" w:noHBand="0" w:noVBand="1" w:val="04A0"/>
      </w:tblPr>
      <w:tblGrid>
        <w:gridCol w:w="6120"/>
        <w:gridCol w:w="6120"/>
      </w:tblGrid>
      <w:tr>
        <w:tc>
          <w:tcPr>
            <w:tcW w:type="dxa" w:w="6120"/>
          </w:tcPr>
          <w:p>
            <w:r>
              <w:t>Вид зверей</w:t>
            </w:r>
          </w:p>
        </w:tc>
        <w:tc>
          <w:tcPr>
            <w:tcW w:type="dxa" w:w="6120"/>
          </w:tcPr>
          <w:p>
            <w:r>
              <w:t>Число зверей</w:t>
            </w:r>
          </w:p>
        </w:tc>
      </w:tr>
      <w:tr>
        <w:tc>
          <w:tcPr>
            <w:tcW w:type="dxa" w:w="6120"/>
          </w:tcPr>
          <w:p>
            <w:r>
              <w:t xml:space="preserve">Благородный олень (марал) </w:t>
            </w:r>
          </w:p>
        </w:tc>
        <w:tc>
          <w:tcPr>
            <w:tcW w:type="dxa" w:w="6120"/>
          </w:tcPr>
          <w:p>
            <w:r>
              <w:t>0</w:t>
            </w:r>
          </w:p>
        </w:tc>
      </w:tr>
      <w:tr>
        <w:tc>
          <w:tcPr>
            <w:tcW w:type="dxa" w:w="6120"/>
          </w:tcPr>
          <w:p>
            <w:r>
              <w:t xml:space="preserve">Выдра </w:t>
            </w:r>
          </w:p>
        </w:tc>
        <w:tc>
          <w:tcPr>
            <w:tcW w:type="dxa" w:w="6120"/>
          </w:tcPr>
          <w:p>
            <w:r>
              <w:t>0</w:t>
            </w:r>
          </w:p>
        </w:tc>
      </w:tr>
      <w:tr>
        <w:tc>
          <w:tcPr>
            <w:tcW w:type="dxa" w:w="6120"/>
          </w:tcPr>
          <w:p>
            <w:r>
              <w:t>Заяц беляк</w:t>
            </w:r>
          </w:p>
        </w:tc>
        <w:tc>
          <w:tcPr>
            <w:tcW w:type="dxa" w:w="6120"/>
          </w:tcPr>
          <w:p>
            <w:r>
              <w:t>0</w:t>
            </w:r>
          </w:p>
        </w:tc>
      </w:tr>
      <w:tr>
        <w:tc>
          <w:tcPr>
            <w:tcW w:type="dxa" w:w="6120"/>
          </w:tcPr>
          <w:p>
            <w:r>
              <w:t>Кабарга сибирская</w:t>
            </w:r>
          </w:p>
        </w:tc>
        <w:tc>
          <w:tcPr>
            <w:tcW w:type="dxa" w:w="6120"/>
          </w:tcPr>
          <w:p>
            <w:r>
              <w:t>0</w:t>
            </w:r>
          </w:p>
        </w:tc>
      </w:tr>
      <w:tr>
        <w:tc>
          <w:tcPr>
            <w:tcW w:type="dxa" w:w="6120"/>
          </w:tcPr>
          <w:p>
            <w:r>
              <w:t>Косуля сибирская</w:t>
            </w:r>
          </w:p>
        </w:tc>
        <w:tc>
          <w:tcPr>
            <w:tcW w:type="dxa" w:w="6120"/>
          </w:tcPr>
          <w:p>
            <w:r>
              <w:t>0</w:t>
            </w:r>
          </w:p>
        </w:tc>
      </w:tr>
      <w:tr>
        <w:tc>
          <w:tcPr>
            <w:tcW w:type="dxa" w:w="6120"/>
          </w:tcPr>
          <w:p>
            <w:r>
              <w:t xml:space="preserve">Лисица </w:t>
            </w:r>
          </w:p>
        </w:tc>
        <w:tc>
          <w:tcPr>
            <w:tcW w:type="dxa" w:w="6120"/>
          </w:tcPr>
          <w:p>
            <w:r>
              <w:t>0</w:t>
            </w:r>
          </w:p>
        </w:tc>
      </w:tr>
      <w:tr>
        <w:tc>
          <w:tcPr>
            <w:tcW w:type="dxa" w:w="6120"/>
          </w:tcPr>
          <w:p>
            <w:r>
              <w:t xml:space="preserve">Норка американская </w:t>
            </w:r>
          </w:p>
        </w:tc>
        <w:tc>
          <w:tcPr>
            <w:tcW w:type="dxa" w:w="6120"/>
          </w:tcPr>
          <w:p>
            <w:r>
              <w:t>0</w:t>
            </w:r>
          </w:p>
        </w:tc>
      </w:tr>
      <w:tr>
        <w:tc>
          <w:tcPr>
            <w:tcW w:type="dxa" w:w="6120"/>
          </w:tcPr>
          <w:p>
            <w:r>
              <w:t>Рысь</w:t>
            </w:r>
          </w:p>
        </w:tc>
        <w:tc>
          <w:tcPr>
            <w:tcW w:type="dxa" w:w="6120"/>
          </w:tcPr>
          <w:p>
            <w:r>
              <w:t>0</w:t>
            </w:r>
          </w:p>
        </w:tc>
      </w:tr>
      <w:tr>
        <w:tc>
          <w:tcPr>
            <w:tcW w:type="dxa" w:w="6120"/>
          </w:tcPr>
          <w:p>
            <w:r/>
          </w:p>
        </w:tc>
        <w:tc>
          <w:tcPr>
            <w:tcW w:type="dxa" w:w="6120"/>
          </w:tcPr>
          <w:p>
            <w:r>
              <w:t>0</w:t>
            </w:r>
          </w:p>
        </w:tc>
      </w:tr>
      <w:tr>
        <w:tc>
          <w:tcPr>
            <w:tcW w:type="dxa" w:w="6120"/>
          </w:tcPr>
          <w:p>
            <w:r/>
          </w:p>
        </w:tc>
        <w:tc>
          <w:tcPr>
            <w:tcW w:type="dxa" w:w="6120"/>
          </w:tcPr>
          <w:p>
            <w:r>
              <w:t>0</w:t>
            </w:r>
          </w:p>
        </w:tc>
      </w:tr>
      <w:tr>
        <w:tc>
          <w:tcPr>
            <w:tcW w:type="dxa" w:w="6120"/>
          </w:tcPr>
          <w:p>
            <w:r/>
          </w:p>
        </w:tc>
        <w:tc>
          <w:tcPr>
            <w:tcW w:type="dxa" w:w="6120"/>
          </w:tcPr>
          <w:p>
            <w:r>
              <w:t>0</w:t>
            </w:r>
          </w:p>
        </w:tc>
      </w:tr>
      <w:tr>
        <w:tc>
          <w:tcPr>
            <w:tcW w:type="dxa" w:w="6120"/>
          </w:tcPr>
          <w:p>
            <w:r/>
          </w:p>
        </w:tc>
        <w:tc>
          <w:tcPr>
            <w:tcW w:type="dxa" w:w="6120"/>
          </w:tcPr>
          <w:p>
            <w:r>
              <w:t>0</w:t>
            </w:r>
          </w:p>
        </w:tc>
      </w:tr>
      <w:tr>
        <w:tc>
          <w:tcPr>
            <w:tcW w:type="dxa" w:w="6120"/>
          </w:tcPr>
          <w:p>
            <w:r/>
          </w:p>
        </w:tc>
        <w:tc>
          <w:tcPr>
            <w:tcW w:type="dxa" w:w="6120"/>
          </w:tcPr>
          <w:p>
            <w:r>
              <w:t>0</w:t>
            </w:r>
          </w:p>
        </w:tc>
      </w:tr>
      <w:tr>
        <w:tc>
          <w:tcPr>
            <w:tcW w:type="dxa" w:w="6120"/>
          </w:tcPr>
          <w:p>
            <w:r/>
          </w:p>
        </w:tc>
        <w:tc>
          <w:tcPr>
            <w:tcW w:type="dxa" w:w="6120"/>
          </w:tcPr>
          <w:p>
            <w:r>
              <w:t>0</w:t>
            </w:r>
          </w:p>
        </w:tc>
      </w:tr>
      <w:tr>
        <w:tc>
          <w:tcPr>
            <w:tcW w:type="dxa" w:w="6120"/>
          </w:tcPr>
          <w:p>
            <w:r/>
          </w:p>
        </w:tc>
        <w:tc>
          <w:tcPr>
            <w:tcW w:type="dxa" w:w="6120"/>
          </w:tcPr>
          <w:p>
            <w:r>
              <w:t>0</w:t>
            </w:r>
          </w:p>
        </w:tc>
      </w:tr>
      <w:tr>
        <w:tc>
          <w:tcPr>
            <w:tcW w:type="dxa" w:w="6120"/>
          </w:tcPr>
          <w:p>
            <w:r/>
          </w:p>
        </w:tc>
        <w:tc>
          <w:tcPr>
            <w:tcW w:type="dxa" w:w="6120"/>
          </w:tcPr>
          <w:p>
            <w:r>
              <w:t>0</w:t>
            </w:r>
          </w:p>
        </w:tc>
      </w:tr>
      <w:tr>
        <w:tc>
          <w:tcPr>
            <w:tcW w:type="dxa" w:w="6120"/>
          </w:tcPr>
          <w:p>
            <w:r/>
          </w:p>
        </w:tc>
        <w:tc>
          <w:tcPr>
            <w:tcW w:type="dxa" w:w="6120"/>
          </w:tcPr>
          <w:p>
            <w:r>
              <w:t>0</w:t>
            </w:r>
          </w:p>
        </w:tc>
      </w:tr>
      <w:tr>
        <w:tc>
          <w:tcPr>
            <w:tcW w:type="dxa" w:w="6120"/>
          </w:tcPr>
          <w:p>
            <w:r/>
          </w:p>
        </w:tc>
        <w:tc>
          <w:tcPr>
            <w:tcW w:type="dxa" w:w="6120"/>
          </w:tcPr>
          <w:p>
            <w:r>
              <w:t>0</w:t>
            </w:r>
          </w:p>
        </w:tc>
      </w:tr>
      <w:tr>
        <w:tc>
          <w:tcPr>
            <w:tcW w:type="dxa" w:w="6120"/>
          </w:tcPr>
          <w:p>
            <w:r/>
          </w:p>
        </w:tc>
        <w:tc>
          <w:tcPr>
            <w:tcW w:type="dxa" w:w="6120"/>
          </w:tcPr>
          <w:p>
            <w:r>
              <w:t>0</w:t>
            </w:r>
          </w:p>
        </w:tc>
      </w:tr>
      <w:tr>
        <w:tc>
          <w:tcPr>
            <w:tcW w:type="dxa" w:w="6120"/>
          </w:tcPr>
          <w:p>
            <w:r/>
          </w:p>
        </w:tc>
        <w:tc>
          <w:tcPr>
            <w:tcW w:type="dxa" w:w="6120"/>
          </w:tcPr>
          <w:p>
            <w:r>
              <w:t>0</w:t>
            </w:r>
          </w:p>
        </w:tc>
      </w:tr>
    </w:tbl>
    <w:p>
      <w:pPr>
        <w:jc w:val="center"/>
      </w:pPr>
      <w:r>
        <w:rPr>
          <w:b/>
        </w:rPr>
        <w:t>ТАБЛИЦА 2. РЕГИСТРАЦИЯ СЛЕДОВ В ДЕНЬ ЗАТИРКИ (ЗАПОЛНЯТЬ НЕ ОБЯЗЯТАЛЬНО)</w:t>
      </w:r>
    </w:p>
    <w:tbl>
      <w:tblPr>
        <w:tblW w:type="auto" w:w="0"/>
        <w:tblLook w:firstColumn="1" w:firstRow="1" w:lastColumn="0" w:lastRow="0" w:noHBand="0" w:noVBand="1" w:val="04A0"/>
      </w:tblPr>
      <w:tblGrid>
        <w:gridCol w:w="12240"/>
      </w:tblGrid>
      <w:tr>
        <w:tc>
          <w:tcPr>
            <w:tcW w:type="dxa" w:w="12240"/>
          </w:tcPr>
          <w:p/>
        </w:tc>
      </w:tr>
    </w:tbl>
    <w:p>
      <w:r>
        <w:br w:type="page"/>
      </w:r>
    </w:p>
    <w:p>
      <w:pPr>
        <w:jc w:val="center"/>
      </w:pPr>
      <w:r>
        <w:rPr>
          <w:b/>
        </w:rPr>
        <w:t>ВЕДОМОСТЬ ЗИМНЕГО МАРШРУТНОГО УЧЕТА № маршрута/№ прохождения Маршруты ЗМУ_Номер_8 / 1</w:t>
      </w:r>
    </w:p>
    <w:p>
      <w:pPr>
        <w:jc w:val="center"/>
      </w:pPr>
      <w:r>
        <w:rPr>
          <w:i/>
        </w:rPr>
        <w:t>Использование (да, нет) спутникового навигатора ____________ видеорегистратора _____________ транспортных средств при затирке __________ при учете следов ______________</w:t>
      </w:r>
    </w:p>
    <w:p>
      <w:pPr>
        <w:jc w:val="both"/>
      </w:pPr>
      <w:r>
        <w:t>Субъект Российской Федерации  Республика Алтай, Республика Хакасия, Республика Тыва</w:t>
      </w:r>
    </w:p>
    <w:p>
      <w:pPr>
        <w:jc w:val="both"/>
      </w:pPr>
      <w:r>
        <w:t>Муниципальное образование (район)___</w:t>
      </w:r>
    </w:p>
    <w:p>
      <w:pPr>
        <w:jc w:val="both"/>
      </w:pPr>
      <w:r>
        <w:t>Исследуемая территория ___</w:t>
      </w:r>
    </w:p>
    <w:p>
      <w:pPr>
        <w:jc w:val="both"/>
      </w:pPr>
      <w:r>
        <w:t>Объединенная исследуемая территория (юр. лицо)___, охотугодье___</w:t>
      </w:r>
    </w:p>
    <w:p>
      <w:pPr>
        <w:jc w:val="both"/>
      </w:pPr>
      <w:r>
        <w:t>Учетчик (ФИО, должность)___</w:t>
      </w:r>
    </w:p>
    <w:p>
      <w:pPr>
        <w:jc w:val="both"/>
      </w:pPr>
      <w:r>
        <w:t>Дата и время окончания последней пороши «____» ___________ 20____ г. ______час.</w:t>
      </w:r>
    </w:p>
    <w:p>
      <w:r>
        <w:rPr>
          <w:b/>
        </w:rPr>
        <w:t>Учет после затирки:</w:t>
      </w:r>
    </w:p>
    <w:p>
      <w:pPr>
        <w:jc w:val="both"/>
      </w:pPr>
      <w:r>
        <w:t>Дата затирки «___» ______ 20__г., начало ___ час.___ мин., окончание ___ час.___мин.</w:t>
      </w:r>
    </w:p>
    <w:p>
      <w:pPr>
        <w:jc w:val="both"/>
      </w:pPr>
      <w:r>
        <w:t>Дата учета следов «___» ______ 20__г., начало ___ час.___ мин., окончание ___ час.___мин.</w:t>
      </w:r>
    </w:p>
    <w:p>
      <w:r>
        <w:rPr>
          <w:b/>
        </w:rPr>
        <w:t>Учет после пороши:</w:t>
      </w:r>
    </w:p>
    <w:p>
      <w:pPr>
        <w:jc w:val="both"/>
      </w:pPr>
      <w:r>
        <w:t>Дата учета следов «___» ______ 20__г., начало ___ час.___ мин., окончание ___ час.___мин.</w:t>
      </w:r>
    </w:p>
    <w:p>
      <w:r>
        <w:rPr>
          <w:b/>
        </w:rPr>
        <w:t>Повторный учет на маршруте на следующий день после предыдущего учета с одновременной затиркой:</w:t>
      </w:r>
    </w:p>
    <w:p>
      <w:pPr>
        <w:jc w:val="both"/>
      </w:pPr>
      <w:r>
        <w:t>Дата учета следов с одновременной затиркой «___» ______ 20__г., начало ___ час.___ мин., окончание ___ час.___мин.</w:t>
      </w:r>
    </w:p>
    <w:p>
      <w:pPr>
        <w:jc w:val="both"/>
      </w:pPr>
      <w:r>
        <w:t>Дата учета следов на следующий день «___» ______ 20__г., начало ___ час.___ мин., окончание ___ час.___мин.</w:t>
      </w:r>
    </w:p>
    <w:p>
      <w:pPr>
        <w:jc w:val="both"/>
      </w:pPr>
      <w:r>
        <w:t>Высота снега _____ см. Характер снега (рыхлый, плотный и др.)___</w:t>
      </w:r>
    </w:p>
    <w:p>
      <w:pPr>
        <w:jc w:val="both"/>
      </w:pPr>
      <w:r>
        <w:t>Погода в день учета следов: температура _____ º С,</w:t>
      </w:r>
    </w:p>
    <w:p>
      <w:pPr>
        <w:jc w:val="both"/>
      </w:pPr>
      <w:r>
        <w:t>осадки (да, нет, если да - указать какие)_____________</w:t>
      </w:r>
    </w:p>
    <w:p>
      <w:pPr>
        <w:jc w:val="both"/>
      </w:pPr>
      <w:r>
        <w:t>Дата заполнения «___» ____________ 20 _____г.</w:t>
      </w:r>
    </w:p>
    <w:p>
      <w:pPr>
        <w:jc w:val="both"/>
      </w:pPr>
      <w:r>
        <w:t>Лицо, ответственное за учет в закрепленном охотугодье (участке)__________________</w:t>
      </w:r>
    </w:p>
    <w:p>
      <w:pPr>
        <w:jc w:val="both"/>
      </w:pPr>
      <w:r>
        <w:t>«Ведомость принята» или «ведомость не принята» (если «не принята» - обосновать решение):___</w:t>
      </w:r>
    </w:p>
    <w:p>
      <w:r>
        <w:rPr>
          <w:b/>
        </w:rPr>
        <w:t>Должностное лицо УО, ответственное за учет в ОДОУ (участке), иной территории (участке), в закрепленном по ДЛ охотугодье (участке) или в закрепленном по ОХС охотугодье (участке), если учет проводился совместно с охотпользователем:</w:t>
      </w:r>
    </w:p>
    <w:p>
      <w:r>
        <w:rPr>
          <w:b/>
        </w:rPr>
        <w:t>ФИО, должность, дата ___</w:t>
      </w:r>
    </w:p>
    <w:p>
      <w:pPr>
        <w:jc w:val="both"/>
      </w:pPr>
      <w:r>
        <w:t>«Ведомость принята» или «ведомость не принята» (если «не принята» - обосновать решение):___</w:t>
      </w:r>
    </w:p>
    <w:p>
      <w:pPr>
        <w:jc w:val="center"/>
      </w:pPr>
      <w:r>
        <w:rPr>
          <w:b/>
        </w:rPr>
        <w:t>ТАБЛИЦА 1. УЧЕТ СЛЕДОВ ЗВЕРЕЙ</w:t>
      </w:r>
    </w:p>
    <w:p>
      <w:pPr>
        <w:jc w:val="both"/>
      </w:pPr>
      <w:r>
        <w:t>Длина учетного маршрута  после предварительного прохождения  ________, км:</w:t>
      </w:r>
    </w:p>
    <w:tbl>
      <w:tblPr>
        <w:tblW w:type="auto" w:w="0"/>
        <w:tblLook w:firstColumn="1" w:firstRow="1" w:lastColumn="0" w:lastRow="0" w:noHBand="0" w:noVBand="1" w:val="04A0"/>
      </w:tblPr>
      <w:tblGrid>
        <w:gridCol w:w="6120"/>
        <w:gridCol w:w="6120"/>
      </w:tblGrid>
      <w:tr>
        <w:tc>
          <w:tcPr>
            <w:tcW w:type="dxa" w:w="6120"/>
          </w:tcPr>
          <w:p>
            <w:r>
              <w:t>Вид зверей</w:t>
            </w:r>
          </w:p>
        </w:tc>
        <w:tc>
          <w:tcPr>
            <w:tcW w:type="dxa" w:w="6120"/>
          </w:tcPr>
          <w:p>
            <w:r>
              <w:t>Число зверей</w:t>
            </w:r>
          </w:p>
        </w:tc>
      </w:tr>
      <w:tr>
        <w:tc>
          <w:tcPr>
            <w:tcW w:type="dxa" w:w="6120"/>
          </w:tcPr>
          <w:p>
            <w:r>
              <w:t xml:space="preserve">Благородный олень (марал) </w:t>
            </w:r>
          </w:p>
        </w:tc>
        <w:tc>
          <w:tcPr>
            <w:tcW w:type="dxa" w:w="6120"/>
          </w:tcPr>
          <w:p>
            <w:r>
              <w:t>0</w:t>
            </w:r>
          </w:p>
        </w:tc>
      </w:tr>
      <w:tr>
        <w:tc>
          <w:tcPr>
            <w:tcW w:type="dxa" w:w="6120"/>
          </w:tcPr>
          <w:p>
            <w:r>
              <w:t xml:space="preserve">Выдра </w:t>
            </w:r>
          </w:p>
        </w:tc>
        <w:tc>
          <w:tcPr>
            <w:tcW w:type="dxa" w:w="6120"/>
          </w:tcPr>
          <w:p>
            <w:r>
              <w:t>0</w:t>
            </w:r>
          </w:p>
        </w:tc>
      </w:tr>
      <w:tr>
        <w:tc>
          <w:tcPr>
            <w:tcW w:type="dxa" w:w="6120"/>
          </w:tcPr>
          <w:p>
            <w:r>
              <w:t>Заяц беляк</w:t>
            </w:r>
          </w:p>
        </w:tc>
        <w:tc>
          <w:tcPr>
            <w:tcW w:type="dxa" w:w="6120"/>
          </w:tcPr>
          <w:p>
            <w:r>
              <w:t>0</w:t>
            </w:r>
          </w:p>
        </w:tc>
      </w:tr>
      <w:tr>
        <w:tc>
          <w:tcPr>
            <w:tcW w:type="dxa" w:w="6120"/>
          </w:tcPr>
          <w:p>
            <w:r>
              <w:t>Кабарга сибирская</w:t>
            </w:r>
          </w:p>
        </w:tc>
        <w:tc>
          <w:tcPr>
            <w:tcW w:type="dxa" w:w="6120"/>
          </w:tcPr>
          <w:p>
            <w:r>
              <w:t>0</w:t>
            </w:r>
          </w:p>
        </w:tc>
      </w:tr>
      <w:tr>
        <w:tc>
          <w:tcPr>
            <w:tcW w:type="dxa" w:w="6120"/>
          </w:tcPr>
          <w:p>
            <w:r>
              <w:t>Косуля сибирская</w:t>
            </w:r>
          </w:p>
        </w:tc>
        <w:tc>
          <w:tcPr>
            <w:tcW w:type="dxa" w:w="6120"/>
          </w:tcPr>
          <w:p>
            <w:r>
              <w:t>0</w:t>
            </w:r>
          </w:p>
        </w:tc>
      </w:tr>
      <w:tr>
        <w:tc>
          <w:tcPr>
            <w:tcW w:type="dxa" w:w="6120"/>
          </w:tcPr>
          <w:p>
            <w:r>
              <w:t xml:space="preserve">Лисица </w:t>
            </w:r>
          </w:p>
        </w:tc>
        <w:tc>
          <w:tcPr>
            <w:tcW w:type="dxa" w:w="6120"/>
          </w:tcPr>
          <w:p>
            <w:r>
              <w:t>0</w:t>
            </w:r>
          </w:p>
        </w:tc>
      </w:tr>
      <w:tr>
        <w:tc>
          <w:tcPr>
            <w:tcW w:type="dxa" w:w="6120"/>
          </w:tcPr>
          <w:p>
            <w:r>
              <w:t xml:space="preserve">Норка американская </w:t>
            </w:r>
          </w:p>
        </w:tc>
        <w:tc>
          <w:tcPr>
            <w:tcW w:type="dxa" w:w="6120"/>
          </w:tcPr>
          <w:p>
            <w:r>
              <w:t>0</w:t>
            </w:r>
          </w:p>
        </w:tc>
      </w:tr>
      <w:tr>
        <w:tc>
          <w:tcPr>
            <w:tcW w:type="dxa" w:w="6120"/>
          </w:tcPr>
          <w:p>
            <w:r>
              <w:t>Рысь</w:t>
            </w:r>
          </w:p>
        </w:tc>
        <w:tc>
          <w:tcPr>
            <w:tcW w:type="dxa" w:w="6120"/>
          </w:tcPr>
          <w:p>
            <w:r>
              <w:t>0</w:t>
            </w:r>
          </w:p>
        </w:tc>
      </w:tr>
      <w:tr>
        <w:tc>
          <w:tcPr>
            <w:tcW w:type="dxa" w:w="6120"/>
          </w:tcPr>
          <w:p>
            <w:r/>
          </w:p>
        </w:tc>
        <w:tc>
          <w:tcPr>
            <w:tcW w:type="dxa" w:w="6120"/>
          </w:tcPr>
          <w:p>
            <w:r>
              <w:t>0</w:t>
            </w:r>
          </w:p>
        </w:tc>
      </w:tr>
      <w:tr>
        <w:tc>
          <w:tcPr>
            <w:tcW w:type="dxa" w:w="6120"/>
          </w:tcPr>
          <w:p>
            <w:r/>
          </w:p>
        </w:tc>
        <w:tc>
          <w:tcPr>
            <w:tcW w:type="dxa" w:w="6120"/>
          </w:tcPr>
          <w:p>
            <w:r>
              <w:t>0</w:t>
            </w:r>
          </w:p>
        </w:tc>
      </w:tr>
      <w:tr>
        <w:tc>
          <w:tcPr>
            <w:tcW w:type="dxa" w:w="6120"/>
          </w:tcPr>
          <w:p>
            <w:r/>
          </w:p>
        </w:tc>
        <w:tc>
          <w:tcPr>
            <w:tcW w:type="dxa" w:w="6120"/>
          </w:tcPr>
          <w:p>
            <w:r>
              <w:t>0</w:t>
            </w:r>
          </w:p>
        </w:tc>
      </w:tr>
      <w:tr>
        <w:tc>
          <w:tcPr>
            <w:tcW w:type="dxa" w:w="6120"/>
          </w:tcPr>
          <w:p>
            <w:r/>
          </w:p>
        </w:tc>
        <w:tc>
          <w:tcPr>
            <w:tcW w:type="dxa" w:w="6120"/>
          </w:tcPr>
          <w:p>
            <w:r>
              <w:t>0</w:t>
            </w:r>
          </w:p>
        </w:tc>
      </w:tr>
      <w:tr>
        <w:tc>
          <w:tcPr>
            <w:tcW w:type="dxa" w:w="6120"/>
          </w:tcPr>
          <w:p>
            <w:r/>
          </w:p>
        </w:tc>
        <w:tc>
          <w:tcPr>
            <w:tcW w:type="dxa" w:w="6120"/>
          </w:tcPr>
          <w:p>
            <w:r>
              <w:t>0</w:t>
            </w:r>
          </w:p>
        </w:tc>
      </w:tr>
      <w:tr>
        <w:tc>
          <w:tcPr>
            <w:tcW w:type="dxa" w:w="6120"/>
          </w:tcPr>
          <w:p>
            <w:r/>
          </w:p>
        </w:tc>
        <w:tc>
          <w:tcPr>
            <w:tcW w:type="dxa" w:w="6120"/>
          </w:tcPr>
          <w:p>
            <w:r>
              <w:t>0</w:t>
            </w:r>
          </w:p>
        </w:tc>
      </w:tr>
      <w:tr>
        <w:tc>
          <w:tcPr>
            <w:tcW w:type="dxa" w:w="6120"/>
          </w:tcPr>
          <w:p>
            <w:r/>
          </w:p>
        </w:tc>
        <w:tc>
          <w:tcPr>
            <w:tcW w:type="dxa" w:w="6120"/>
          </w:tcPr>
          <w:p>
            <w:r>
              <w:t>0</w:t>
            </w:r>
          </w:p>
        </w:tc>
      </w:tr>
      <w:tr>
        <w:tc>
          <w:tcPr>
            <w:tcW w:type="dxa" w:w="6120"/>
          </w:tcPr>
          <w:p>
            <w:r/>
          </w:p>
        </w:tc>
        <w:tc>
          <w:tcPr>
            <w:tcW w:type="dxa" w:w="6120"/>
          </w:tcPr>
          <w:p>
            <w:r>
              <w:t>0</w:t>
            </w:r>
          </w:p>
        </w:tc>
      </w:tr>
      <w:tr>
        <w:tc>
          <w:tcPr>
            <w:tcW w:type="dxa" w:w="6120"/>
          </w:tcPr>
          <w:p>
            <w:r/>
          </w:p>
        </w:tc>
        <w:tc>
          <w:tcPr>
            <w:tcW w:type="dxa" w:w="6120"/>
          </w:tcPr>
          <w:p>
            <w:r>
              <w:t>0</w:t>
            </w:r>
          </w:p>
        </w:tc>
      </w:tr>
      <w:tr>
        <w:tc>
          <w:tcPr>
            <w:tcW w:type="dxa" w:w="6120"/>
          </w:tcPr>
          <w:p>
            <w:r/>
          </w:p>
        </w:tc>
        <w:tc>
          <w:tcPr>
            <w:tcW w:type="dxa" w:w="6120"/>
          </w:tcPr>
          <w:p>
            <w:r>
              <w:t>0</w:t>
            </w:r>
          </w:p>
        </w:tc>
      </w:tr>
      <w:tr>
        <w:tc>
          <w:tcPr>
            <w:tcW w:type="dxa" w:w="6120"/>
          </w:tcPr>
          <w:p>
            <w:r/>
          </w:p>
        </w:tc>
        <w:tc>
          <w:tcPr>
            <w:tcW w:type="dxa" w:w="6120"/>
          </w:tcPr>
          <w:p>
            <w:r>
              <w:t>0</w:t>
            </w:r>
          </w:p>
        </w:tc>
      </w:tr>
      <w:tr>
        <w:tc>
          <w:tcPr>
            <w:tcW w:type="dxa" w:w="6120"/>
          </w:tcPr>
          <w:p>
            <w:r/>
          </w:p>
        </w:tc>
        <w:tc>
          <w:tcPr>
            <w:tcW w:type="dxa" w:w="6120"/>
          </w:tcPr>
          <w:p>
            <w:r>
              <w:t>0</w:t>
            </w:r>
          </w:p>
        </w:tc>
      </w:tr>
    </w:tbl>
    <w:p>
      <w:pPr>
        <w:jc w:val="center"/>
      </w:pPr>
      <w:r>
        <w:rPr>
          <w:b/>
        </w:rPr>
        <w:t>ТАБЛИЦА 2. РЕГИСТРАЦИЯ СЛЕДОВ В ДЕНЬ ЗАТИРКИ (ЗАПОЛНЯТЬ НЕ ОБЯЗЯТАЛЬНО)</w:t>
      </w:r>
    </w:p>
    <w:tbl>
      <w:tblPr>
        <w:tblW w:type="auto" w:w="0"/>
        <w:tblLook w:firstColumn="1" w:firstRow="1" w:lastColumn="0" w:lastRow="0" w:noHBand="0" w:noVBand="1" w:val="04A0"/>
      </w:tblPr>
      <w:tblGrid>
        <w:gridCol w:w="12240"/>
      </w:tblGrid>
      <w:tr>
        <w:tc>
          <w:tcPr>
            <w:tcW w:type="dxa" w:w="12240"/>
          </w:tcPr>
          <w:p/>
        </w:tc>
      </w:tr>
    </w:tbl>
    <w:p>
      <w:r>
        <w:br w:type="page"/>
      </w:r>
    </w:p>
    <w:p>
      <w:pPr>
        <w:jc w:val="center"/>
      </w:pPr>
      <w:r>
        <w:rPr>
          <w:b/>
        </w:rPr>
        <w:t>Ведомость расчета численности зверей на исследуемой территории (объединенной исследуемой территории)</w:t>
      </w:r>
    </w:p>
    <w:p>
      <w:r>
        <w:t>Субъект Российской Федерации  Республика Алтай, Республика Хакасия, Республика Тыва  год 2024</w:t>
      </w:r>
    </w:p>
    <w:p>
      <w:r>
        <w:t>Муниципальное образование (район)___</w:t>
      </w:r>
    </w:p>
    <w:p>
      <w:r>
        <w:t>Исследуемая территория___Объединенная исследуемая территория (юр. лицо)___</w:t>
      </w:r>
    </w:p>
    <w:p>
      <w:r>
        <w:t>Минимально необходимая общая длина учетных маршрутов, км 312.156</w:t>
      </w:r>
    </w:p>
    <w:p>
      <w:r>
        <w:t>Общая длина учетных маршрутов, полученная после предварительного прохождения, км 139.07</w:t>
      </w:r>
    </w:p>
    <w:p>
      <w:r>
        <w:t>Запланированное количество маршрутов, включая повторные, шт. 10</w:t>
      </w:r>
    </w:p>
    <w:p>
      <w:r>
        <w:t>Общая длина учетных маршрутов (после оценки качества ведомостей ЗМУ), км ___</w:t>
      </w:r>
    </w:p>
    <w:p>
      <w:r>
        <w:t>Общее количество ведомостей, шт. 10 Количество принятых к расчету численности ведомостей, шт. __</w:t>
      </w:r>
    </w:p>
    <w:tbl>
      <w:tblPr>
        <w:tblW w:type="auto" w:w="0"/>
        <w:tblLook w:firstColumn="1" w:firstRow="1" w:lastColumn="0" w:lastRow="0" w:noHBand="0" w:noVBand="1" w:val="04A0"/>
      </w:tblPr>
      <w:tblGrid>
        <w:gridCol w:w="1224"/>
        <w:gridCol w:w="1224"/>
        <w:gridCol w:w="1224"/>
        <w:gridCol w:w="1224"/>
        <w:gridCol w:w="1224"/>
        <w:gridCol w:w="1224"/>
        <w:gridCol w:w="1224"/>
        <w:gridCol w:w="1224"/>
        <w:gridCol w:w="1224"/>
        <w:gridCol w:w="1224"/>
      </w:tblGrid>
      <w:tr>
        <w:tc>
          <w:tcPr>
            <w:tcW w:type="dxa" w:w="1224"/>
          </w:tcPr>
          <w:p>
            <w:r>
              <w:t>№ п/п</w:t>
            </w:r>
          </w:p>
        </w:tc>
        <w:tc>
          <w:tcPr>
            <w:tcW w:type="dxa" w:w="1224"/>
          </w:tcPr>
          <w:p>
            <w:r>
              <w:t>Вид зверей</w:t>
            </w:r>
          </w:p>
        </w:tc>
        <w:tc>
          <w:tcPr>
            <w:tcW w:type="dxa" w:w="1224"/>
          </w:tcPr>
          <w:p>
            <w:r>
              <w:t>Длина учетных маршрутов (из ведомостей ЗМУ, принятых к расчету), км</w:t>
            </w:r>
          </w:p>
        </w:tc>
        <w:tc>
          <w:tcPr>
            <w:tcW w:type="dxa" w:w="1224"/>
          </w:tcPr>
          <w:p>
            <w:r>
              <w:t>Число пересечений следов</w:t>
            </w:r>
          </w:p>
        </w:tc>
        <w:tc>
          <w:tcPr>
            <w:tcW w:type="dxa" w:w="1224"/>
          </w:tcPr>
          <w:p>
            <w:r>
              <w:t>Показатель учета</w:t>
            </w:r>
          </w:p>
        </w:tc>
        <w:tc>
          <w:tcPr>
            <w:tcW w:type="dxa" w:w="1224"/>
          </w:tcPr>
          <w:p>
            <w:r>
              <w:t>Пересчетный коэффициент вида зверей</w:t>
            </w:r>
          </w:p>
        </w:tc>
        <w:tc>
          <w:tcPr>
            <w:tcW w:type="dxa" w:w="1224"/>
          </w:tcPr>
          <w:p>
            <w:r>
              <w:t>Плотность населения, особей/1000 га</w:t>
            </w:r>
          </w:p>
        </w:tc>
        <w:tc>
          <w:tcPr>
            <w:tcW w:type="dxa" w:w="1224"/>
          </w:tcPr>
          <w:p>
            <w:r>
              <w:t>Площадь исследуемой территории (объединенной исследуемой территории), тыс. га</w:t>
            </w:r>
          </w:p>
        </w:tc>
        <w:tc>
          <w:tcPr>
            <w:tcW w:type="dxa" w:w="1224"/>
          </w:tcPr>
          <w:p>
            <w:r>
              <w:t>Численность на исследуемой территории (объединенной исследуемой территории), особей</w:t>
            </w:r>
          </w:p>
        </w:tc>
        <w:tc>
          <w:tcPr>
            <w:tcW w:type="dxa" w:w="1224"/>
          </w:tcPr>
          <w:p>
            <w:r>
              <w:t>Относительная статистическая ошибка (если рассчитывалась)</w:t>
            </w:r>
          </w:p>
        </w:tc>
      </w:tr>
      <w:tr>
        <w:tc>
          <w:tcPr>
            <w:tcW w:type="dxa" w:w="1224"/>
          </w:tcPr>
          <w:p>
            <w:r>
              <w:t>1</w:t>
            </w:r>
          </w:p>
        </w:tc>
        <w:tc>
          <w:tcPr>
            <w:tcW w:type="dxa" w:w="1224"/>
          </w:tcPr>
          <w:p>
            <w:r>
              <w:t xml:space="preserve">Благородный олень (марал) </w:t>
            </w:r>
          </w:p>
        </w:tc>
        <w:tc>
          <w:tcPr>
            <w:tcW w:type="dxa" w:w="1224"/>
          </w:tcPr>
          <w:p>
            <w:r>
              <w:t>139.07</w:t>
            </w:r>
          </w:p>
        </w:tc>
        <w:tc>
          <w:tcPr>
            <w:tcW w:type="dxa" w:w="1224"/>
          </w:tcPr>
          <w:p>
            <w:r>
              <w:t>124</w:t>
            </w:r>
          </w:p>
        </w:tc>
        <w:tc>
          <w:tcPr>
            <w:tcW w:type="dxa" w:w="1224"/>
          </w:tcPr>
          <w:p>
            <w:r>
              <w:t>0.89</w:t>
            </w:r>
          </w:p>
        </w:tc>
        <w:tc>
          <w:tcPr>
            <w:tcW w:type="dxa" w:w="1224"/>
          </w:tcPr>
          <w:p>
            <w:r>
              <w:t>1.0</w:t>
            </w:r>
          </w:p>
        </w:tc>
        <w:tc>
          <w:tcPr>
            <w:tcW w:type="dxa" w:w="1224"/>
          </w:tcPr>
          <w:p>
            <w:r>
              <w:t>0.89</w:t>
            </w:r>
          </w:p>
        </w:tc>
        <w:tc>
          <w:tcPr>
            <w:tcW w:type="dxa" w:w="1224"/>
          </w:tcPr>
          <w:p>
            <w:r>
              <w:t>871.56</w:t>
            </w:r>
          </w:p>
        </w:tc>
        <w:tc>
          <w:tcPr>
            <w:tcW w:type="dxa" w:w="1224"/>
          </w:tcPr>
          <w:p>
            <w:r>
              <w:t>775</w:t>
            </w:r>
          </w:p>
        </w:tc>
        <w:tc>
          <w:tcPr>
            <w:tcW w:type="dxa" w:w="1224"/>
          </w:tcPr>
          <w:p/>
        </w:tc>
      </w:tr>
      <w:tr>
        <w:tc>
          <w:tcPr>
            <w:tcW w:type="dxa" w:w="1224"/>
          </w:tcPr>
          <w:p>
            <w:r>
              <w:t>2</w:t>
            </w:r>
          </w:p>
        </w:tc>
        <w:tc>
          <w:tcPr>
            <w:tcW w:type="dxa" w:w="1224"/>
          </w:tcPr>
          <w:p>
            <w:r>
              <w:t xml:space="preserve">Выдра </w:t>
            </w:r>
          </w:p>
        </w:tc>
        <w:tc>
          <w:tcPr>
            <w:tcW w:type="dxa" w:w="1224"/>
          </w:tcPr>
          <w:p>
            <w:r>
              <w:t>139.07</w:t>
            </w:r>
          </w:p>
        </w:tc>
        <w:tc>
          <w:tcPr>
            <w:tcW w:type="dxa" w:w="1224"/>
          </w:tcPr>
          <w:p>
            <w:r>
              <w:t>4</w:t>
            </w:r>
          </w:p>
        </w:tc>
        <w:tc>
          <w:tcPr>
            <w:tcW w:type="dxa" w:w="1224"/>
          </w:tcPr>
          <w:p>
            <w:r>
              <w:t>0.03</w:t>
            </w:r>
          </w:p>
        </w:tc>
        <w:tc>
          <w:tcPr>
            <w:tcW w:type="dxa" w:w="1224"/>
          </w:tcPr>
          <w:p>
            <w:r>
              <w:t>1.0</w:t>
            </w:r>
          </w:p>
        </w:tc>
        <w:tc>
          <w:tcPr>
            <w:tcW w:type="dxa" w:w="1224"/>
          </w:tcPr>
          <w:p>
            <w:r>
              <w:t>0.03</w:t>
            </w:r>
          </w:p>
        </w:tc>
        <w:tc>
          <w:tcPr>
            <w:tcW w:type="dxa" w:w="1224"/>
          </w:tcPr>
          <w:p>
            <w:r>
              <w:t>871.56</w:t>
            </w:r>
          </w:p>
        </w:tc>
        <w:tc>
          <w:tcPr>
            <w:tcW w:type="dxa" w:w="1224"/>
          </w:tcPr>
          <w:p>
            <w:r>
              <w:t>26</w:t>
            </w:r>
          </w:p>
        </w:tc>
        <w:tc>
          <w:tcPr>
            <w:tcW w:type="dxa" w:w="1224"/>
          </w:tcPr>
          <w:p/>
        </w:tc>
      </w:tr>
      <w:tr>
        <w:tc>
          <w:tcPr>
            <w:tcW w:type="dxa" w:w="1224"/>
          </w:tcPr>
          <w:p>
            <w:r>
              <w:t>3</w:t>
            </w:r>
          </w:p>
        </w:tc>
        <w:tc>
          <w:tcPr>
            <w:tcW w:type="dxa" w:w="1224"/>
          </w:tcPr>
          <w:p>
            <w:r>
              <w:t>Заяц беляк</w:t>
            </w:r>
          </w:p>
        </w:tc>
        <w:tc>
          <w:tcPr>
            <w:tcW w:type="dxa" w:w="1224"/>
          </w:tcPr>
          <w:p>
            <w:r>
              <w:t>139.07</w:t>
            </w:r>
          </w:p>
        </w:tc>
        <w:tc>
          <w:tcPr>
            <w:tcW w:type="dxa" w:w="1224"/>
          </w:tcPr>
          <w:p>
            <w:r>
              <w:t>29</w:t>
            </w:r>
          </w:p>
        </w:tc>
        <w:tc>
          <w:tcPr>
            <w:tcW w:type="dxa" w:w="1224"/>
          </w:tcPr>
          <w:p>
            <w:r>
              <w:t>0.21</w:t>
            </w:r>
          </w:p>
        </w:tc>
        <w:tc>
          <w:tcPr>
            <w:tcW w:type="dxa" w:w="1224"/>
          </w:tcPr>
          <w:p>
            <w:r>
              <w:t>1.0</w:t>
            </w:r>
          </w:p>
        </w:tc>
        <w:tc>
          <w:tcPr>
            <w:tcW w:type="dxa" w:w="1224"/>
          </w:tcPr>
          <w:p>
            <w:r>
              <w:t>0.21</w:t>
            </w:r>
          </w:p>
        </w:tc>
        <w:tc>
          <w:tcPr>
            <w:tcW w:type="dxa" w:w="1224"/>
          </w:tcPr>
          <w:p>
            <w:r>
              <w:t>871.56</w:t>
            </w:r>
          </w:p>
        </w:tc>
        <w:tc>
          <w:tcPr>
            <w:tcW w:type="dxa" w:w="1224"/>
          </w:tcPr>
          <w:p>
            <w:r>
              <w:t>183</w:t>
            </w:r>
          </w:p>
        </w:tc>
        <w:tc>
          <w:tcPr>
            <w:tcW w:type="dxa" w:w="1224"/>
          </w:tcPr>
          <w:p/>
        </w:tc>
      </w:tr>
      <w:tr>
        <w:tc>
          <w:tcPr>
            <w:tcW w:type="dxa" w:w="1224"/>
          </w:tcPr>
          <w:p>
            <w:r>
              <w:t>4</w:t>
            </w:r>
          </w:p>
        </w:tc>
        <w:tc>
          <w:tcPr>
            <w:tcW w:type="dxa" w:w="1224"/>
          </w:tcPr>
          <w:p>
            <w:r>
              <w:t>Кабарга сибирская</w:t>
            </w:r>
          </w:p>
        </w:tc>
        <w:tc>
          <w:tcPr>
            <w:tcW w:type="dxa" w:w="1224"/>
          </w:tcPr>
          <w:p>
            <w:r>
              <w:t>139.07</w:t>
            </w:r>
          </w:p>
        </w:tc>
        <w:tc>
          <w:tcPr>
            <w:tcW w:type="dxa" w:w="1224"/>
          </w:tcPr>
          <w:p>
            <w:r>
              <w:t>28</w:t>
            </w:r>
          </w:p>
        </w:tc>
        <w:tc>
          <w:tcPr>
            <w:tcW w:type="dxa" w:w="1224"/>
          </w:tcPr>
          <w:p>
            <w:r>
              <w:t>0.2</w:t>
            </w:r>
          </w:p>
        </w:tc>
        <w:tc>
          <w:tcPr>
            <w:tcW w:type="dxa" w:w="1224"/>
          </w:tcPr>
          <w:p>
            <w:r>
              <w:t>1.0</w:t>
            </w:r>
          </w:p>
        </w:tc>
        <w:tc>
          <w:tcPr>
            <w:tcW w:type="dxa" w:w="1224"/>
          </w:tcPr>
          <w:p>
            <w:r>
              <w:t>0.2</w:t>
            </w:r>
          </w:p>
        </w:tc>
        <w:tc>
          <w:tcPr>
            <w:tcW w:type="dxa" w:w="1224"/>
          </w:tcPr>
          <w:p>
            <w:r>
              <w:t>871.56</w:t>
            </w:r>
          </w:p>
        </w:tc>
        <w:tc>
          <w:tcPr>
            <w:tcW w:type="dxa" w:w="1224"/>
          </w:tcPr>
          <w:p>
            <w:r>
              <w:t>174</w:t>
            </w:r>
          </w:p>
        </w:tc>
        <w:tc>
          <w:tcPr>
            <w:tcW w:type="dxa" w:w="1224"/>
          </w:tcPr>
          <w:p/>
        </w:tc>
      </w:tr>
      <w:tr>
        <w:tc>
          <w:tcPr>
            <w:tcW w:type="dxa" w:w="1224"/>
          </w:tcPr>
          <w:p>
            <w:r>
              <w:t>5</w:t>
            </w:r>
          </w:p>
        </w:tc>
        <w:tc>
          <w:tcPr>
            <w:tcW w:type="dxa" w:w="1224"/>
          </w:tcPr>
          <w:p>
            <w:r>
              <w:t>Косуля сибирская</w:t>
            </w:r>
          </w:p>
        </w:tc>
        <w:tc>
          <w:tcPr>
            <w:tcW w:type="dxa" w:w="1224"/>
          </w:tcPr>
          <w:p>
            <w:r>
              <w:t>139.07</w:t>
            </w:r>
          </w:p>
        </w:tc>
        <w:tc>
          <w:tcPr>
            <w:tcW w:type="dxa" w:w="1224"/>
          </w:tcPr>
          <w:p>
            <w:r>
              <w:t>27</w:t>
            </w:r>
          </w:p>
        </w:tc>
        <w:tc>
          <w:tcPr>
            <w:tcW w:type="dxa" w:w="1224"/>
          </w:tcPr>
          <w:p>
            <w:r>
              <w:t>0.19</w:t>
            </w:r>
          </w:p>
        </w:tc>
        <w:tc>
          <w:tcPr>
            <w:tcW w:type="dxa" w:w="1224"/>
          </w:tcPr>
          <w:p>
            <w:r>
              <w:t>1.0</w:t>
            </w:r>
          </w:p>
        </w:tc>
        <w:tc>
          <w:tcPr>
            <w:tcW w:type="dxa" w:w="1224"/>
          </w:tcPr>
          <w:p>
            <w:r>
              <w:t>0.19</w:t>
            </w:r>
          </w:p>
        </w:tc>
        <w:tc>
          <w:tcPr>
            <w:tcW w:type="dxa" w:w="1224"/>
          </w:tcPr>
          <w:p>
            <w:r>
              <w:t>871.56</w:t>
            </w:r>
          </w:p>
        </w:tc>
        <w:tc>
          <w:tcPr>
            <w:tcW w:type="dxa" w:w="1224"/>
          </w:tcPr>
          <w:p>
            <w:r>
              <w:t>165</w:t>
            </w:r>
          </w:p>
        </w:tc>
        <w:tc>
          <w:tcPr>
            <w:tcW w:type="dxa" w:w="1224"/>
          </w:tcPr>
          <w:p/>
        </w:tc>
      </w:tr>
      <w:tr>
        <w:tc>
          <w:tcPr>
            <w:tcW w:type="dxa" w:w="1224"/>
          </w:tcPr>
          <w:p>
            <w:r>
              <w:t>6</w:t>
            </w:r>
          </w:p>
        </w:tc>
        <w:tc>
          <w:tcPr>
            <w:tcW w:type="dxa" w:w="1224"/>
          </w:tcPr>
          <w:p>
            <w:r>
              <w:t xml:space="preserve">Лисица </w:t>
            </w:r>
          </w:p>
        </w:tc>
        <w:tc>
          <w:tcPr>
            <w:tcW w:type="dxa" w:w="1224"/>
          </w:tcPr>
          <w:p>
            <w:r>
              <w:t>139.07</w:t>
            </w:r>
          </w:p>
        </w:tc>
        <w:tc>
          <w:tcPr>
            <w:tcW w:type="dxa" w:w="1224"/>
          </w:tcPr>
          <w:p>
            <w:r>
              <w:t>13</w:t>
            </w:r>
          </w:p>
        </w:tc>
        <w:tc>
          <w:tcPr>
            <w:tcW w:type="dxa" w:w="1224"/>
          </w:tcPr>
          <w:p>
            <w:r>
              <w:t>0.09</w:t>
            </w:r>
          </w:p>
        </w:tc>
        <w:tc>
          <w:tcPr>
            <w:tcW w:type="dxa" w:w="1224"/>
          </w:tcPr>
          <w:p>
            <w:r>
              <w:t>1.0</w:t>
            </w:r>
          </w:p>
        </w:tc>
        <w:tc>
          <w:tcPr>
            <w:tcW w:type="dxa" w:w="1224"/>
          </w:tcPr>
          <w:p>
            <w:r>
              <w:t>0.09</w:t>
            </w:r>
          </w:p>
        </w:tc>
        <w:tc>
          <w:tcPr>
            <w:tcW w:type="dxa" w:w="1224"/>
          </w:tcPr>
          <w:p>
            <w:r>
              <w:t>871.56</w:t>
            </w:r>
          </w:p>
        </w:tc>
        <w:tc>
          <w:tcPr>
            <w:tcW w:type="dxa" w:w="1224"/>
          </w:tcPr>
          <w:p>
            <w:r>
              <w:t>78</w:t>
            </w:r>
          </w:p>
        </w:tc>
        <w:tc>
          <w:tcPr>
            <w:tcW w:type="dxa" w:w="1224"/>
          </w:tcPr>
          <w:p/>
        </w:tc>
      </w:tr>
      <w:tr>
        <w:tc>
          <w:tcPr>
            <w:tcW w:type="dxa" w:w="1224"/>
          </w:tcPr>
          <w:p>
            <w:r>
              <w:t>7</w:t>
            </w:r>
          </w:p>
        </w:tc>
        <w:tc>
          <w:tcPr>
            <w:tcW w:type="dxa" w:w="1224"/>
          </w:tcPr>
          <w:p>
            <w:r>
              <w:t xml:space="preserve">Норка американская </w:t>
            </w:r>
          </w:p>
        </w:tc>
        <w:tc>
          <w:tcPr>
            <w:tcW w:type="dxa" w:w="1224"/>
          </w:tcPr>
          <w:p>
            <w:r>
              <w:t>139.07</w:t>
            </w:r>
          </w:p>
        </w:tc>
        <w:tc>
          <w:tcPr>
            <w:tcW w:type="dxa" w:w="1224"/>
          </w:tcPr>
          <w:p>
            <w:r>
              <w:t>1</w:t>
            </w:r>
          </w:p>
        </w:tc>
        <w:tc>
          <w:tcPr>
            <w:tcW w:type="dxa" w:w="1224"/>
          </w:tcPr>
          <w:p>
            <w:r>
              <w:t>0.01</w:t>
            </w:r>
          </w:p>
        </w:tc>
        <w:tc>
          <w:tcPr>
            <w:tcW w:type="dxa" w:w="1224"/>
          </w:tcPr>
          <w:p>
            <w:r>
              <w:t>1.0</w:t>
            </w:r>
          </w:p>
        </w:tc>
        <w:tc>
          <w:tcPr>
            <w:tcW w:type="dxa" w:w="1224"/>
          </w:tcPr>
          <w:p>
            <w:r>
              <w:t>0.01</w:t>
            </w:r>
          </w:p>
        </w:tc>
        <w:tc>
          <w:tcPr>
            <w:tcW w:type="dxa" w:w="1224"/>
          </w:tcPr>
          <w:p>
            <w:r>
              <w:t>871.56</w:t>
            </w:r>
          </w:p>
        </w:tc>
        <w:tc>
          <w:tcPr>
            <w:tcW w:type="dxa" w:w="1224"/>
          </w:tcPr>
          <w:p>
            <w:r>
              <w:t>8</w:t>
            </w:r>
          </w:p>
        </w:tc>
        <w:tc>
          <w:tcPr>
            <w:tcW w:type="dxa" w:w="1224"/>
          </w:tcPr>
          <w:p/>
        </w:tc>
      </w:tr>
      <w:tr>
        <w:tc>
          <w:tcPr>
            <w:tcW w:type="dxa" w:w="1224"/>
          </w:tcPr>
          <w:p>
            <w:r>
              <w:t>8</w:t>
            </w:r>
          </w:p>
        </w:tc>
        <w:tc>
          <w:tcPr>
            <w:tcW w:type="dxa" w:w="1224"/>
          </w:tcPr>
          <w:p>
            <w:r>
              <w:t>Рысь</w:t>
            </w:r>
          </w:p>
        </w:tc>
        <w:tc>
          <w:tcPr>
            <w:tcW w:type="dxa" w:w="1224"/>
          </w:tcPr>
          <w:p>
            <w:r>
              <w:t>139.07</w:t>
            </w:r>
          </w:p>
        </w:tc>
        <w:tc>
          <w:tcPr>
            <w:tcW w:type="dxa" w:w="1224"/>
          </w:tcPr>
          <w:p>
            <w:r>
              <w:t>0</w:t>
            </w:r>
          </w:p>
        </w:tc>
        <w:tc>
          <w:tcPr>
            <w:tcW w:type="dxa" w:w="1224"/>
          </w:tcPr>
          <w:p>
            <w:r>
              <w:t>0.0</w:t>
            </w:r>
          </w:p>
        </w:tc>
        <w:tc>
          <w:tcPr>
            <w:tcW w:type="dxa" w:w="1224"/>
          </w:tcPr>
          <w:p>
            <w:r>
              <w:t>0.2</w:t>
            </w:r>
          </w:p>
        </w:tc>
        <w:tc>
          <w:tcPr>
            <w:tcW w:type="dxa" w:w="1224"/>
          </w:tcPr>
          <w:p>
            <w:r>
              <w:t>0.0</w:t>
            </w:r>
          </w:p>
        </w:tc>
        <w:tc>
          <w:tcPr>
            <w:tcW w:type="dxa" w:w="1224"/>
          </w:tcPr>
          <w:p>
            <w:r>
              <w:t>871.56</w:t>
            </w:r>
          </w:p>
        </w:tc>
        <w:tc>
          <w:tcPr>
            <w:tcW w:type="dxa" w:w="1224"/>
          </w:tcPr>
          <w:p>
            <w:r>
              <w:t>0</w:t>
            </w:r>
          </w:p>
        </w:tc>
        <w:tc>
          <w:tcPr>
            <w:tcW w:type="dxa" w:w="1224"/>
          </w:tcPr>
          <w:p/>
        </w:tc>
      </w:tr>
      <w:tr>
        <w:tc>
          <w:tcPr>
            <w:tcW w:type="dxa" w:w="1224"/>
          </w:tcPr>
          <w:p>
            <w:r>
              <w:t>9</w:t>
            </w:r>
          </w:p>
        </w:tc>
        <w:tc>
          <w:tcPr>
            <w:tcW w:type="dxa" w:w="1224"/>
          </w:tcPr>
          <w:p>
            <w:r/>
          </w:p>
        </w:tc>
        <w:tc>
          <w:tcPr>
            <w:tcW w:type="dxa" w:w="1224"/>
          </w:tcPr>
          <w:p>
            <w:r>
              <w:t>139.07</w:t>
            </w:r>
          </w:p>
        </w:tc>
        <w:tc>
          <w:tcPr>
            <w:tcW w:type="dxa" w:w="1224"/>
          </w:tcPr>
          <w:p>
            <w:r>
              <w:t>0</w:t>
            </w:r>
          </w:p>
        </w:tc>
        <w:tc>
          <w:tcPr>
            <w:tcW w:type="dxa" w:w="1224"/>
          </w:tcPr>
          <w:p>
            <w:r>
              <w:t>0.0</w:t>
            </w:r>
          </w:p>
        </w:tc>
        <w:tc>
          <w:tcPr>
            <w:tcW w:type="dxa" w:w="1224"/>
          </w:tcPr>
          <w:p>
            <w:r>
              <w:t>1.0</w:t>
            </w:r>
          </w:p>
        </w:tc>
        <w:tc>
          <w:tcPr>
            <w:tcW w:type="dxa" w:w="1224"/>
          </w:tcPr>
          <w:p>
            <w:r>
              <w:t>0.0</w:t>
            </w:r>
          </w:p>
        </w:tc>
        <w:tc>
          <w:tcPr>
            <w:tcW w:type="dxa" w:w="1224"/>
          </w:tcPr>
          <w:p>
            <w:r>
              <w:t>871.56</w:t>
            </w:r>
          </w:p>
        </w:tc>
        <w:tc>
          <w:tcPr>
            <w:tcW w:type="dxa" w:w="1224"/>
          </w:tcPr>
          <w:p>
            <w:r>
              <w:t>0</w:t>
            </w:r>
          </w:p>
        </w:tc>
        <w:tc>
          <w:tcPr>
            <w:tcW w:type="dxa" w:w="1224"/>
          </w:tcPr>
          <w:p/>
        </w:tc>
      </w:tr>
      <w:tr>
        <w:tc>
          <w:tcPr>
            <w:tcW w:type="dxa" w:w="1224"/>
          </w:tcPr>
          <w:p>
            <w:r>
              <w:t>10</w:t>
            </w:r>
          </w:p>
        </w:tc>
        <w:tc>
          <w:tcPr>
            <w:tcW w:type="dxa" w:w="1224"/>
          </w:tcPr>
          <w:p>
            <w:r/>
          </w:p>
        </w:tc>
        <w:tc>
          <w:tcPr>
            <w:tcW w:type="dxa" w:w="1224"/>
          </w:tcPr>
          <w:p>
            <w:r>
              <w:t>139.07</w:t>
            </w:r>
          </w:p>
        </w:tc>
        <w:tc>
          <w:tcPr>
            <w:tcW w:type="dxa" w:w="1224"/>
          </w:tcPr>
          <w:p>
            <w:r>
              <w:t>0</w:t>
            </w:r>
          </w:p>
        </w:tc>
        <w:tc>
          <w:tcPr>
            <w:tcW w:type="dxa" w:w="1224"/>
          </w:tcPr>
          <w:p>
            <w:r>
              <w:t>0.0</w:t>
            </w:r>
          </w:p>
        </w:tc>
        <w:tc>
          <w:tcPr>
            <w:tcW w:type="dxa" w:w="1224"/>
          </w:tcPr>
          <w:p>
            <w:r>
              <w:t>1.0</w:t>
            </w:r>
          </w:p>
        </w:tc>
        <w:tc>
          <w:tcPr>
            <w:tcW w:type="dxa" w:w="1224"/>
          </w:tcPr>
          <w:p>
            <w:r>
              <w:t>0.0</w:t>
            </w:r>
          </w:p>
        </w:tc>
        <w:tc>
          <w:tcPr>
            <w:tcW w:type="dxa" w:w="1224"/>
          </w:tcPr>
          <w:p>
            <w:r>
              <w:t>871.56</w:t>
            </w:r>
          </w:p>
        </w:tc>
        <w:tc>
          <w:tcPr>
            <w:tcW w:type="dxa" w:w="1224"/>
          </w:tcPr>
          <w:p>
            <w:r>
              <w:t>0</w:t>
            </w:r>
          </w:p>
        </w:tc>
        <w:tc>
          <w:tcPr>
            <w:tcW w:type="dxa" w:w="1224"/>
          </w:tcPr>
          <w:p/>
        </w:tc>
      </w:tr>
      <w:tr>
        <w:tc>
          <w:tcPr>
            <w:tcW w:type="dxa" w:w="1224"/>
          </w:tcPr>
          <w:p>
            <w:r>
              <w:t>11</w:t>
            </w:r>
          </w:p>
        </w:tc>
        <w:tc>
          <w:tcPr>
            <w:tcW w:type="dxa" w:w="1224"/>
          </w:tcPr>
          <w:p>
            <w:r/>
          </w:p>
        </w:tc>
        <w:tc>
          <w:tcPr>
            <w:tcW w:type="dxa" w:w="1224"/>
          </w:tcPr>
          <w:p>
            <w:r>
              <w:t>139.07</w:t>
            </w:r>
          </w:p>
        </w:tc>
        <w:tc>
          <w:tcPr>
            <w:tcW w:type="dxa" w:w="1224"/>
          </w:tcPr>
          <w:p>
            <w:r>
              <w:t>0</w:t>
            </w:r>
          </w:p>
        </w:tc>
        <w:tc>
          <w:tcPr>
            <w:tcW w:type="dxa" w:w="1224"/>
          </w:tcPr>
          <w:p>
            <w:r>
              <w:t>0.0</w:t>
            </w:r>
          </w:p>
        </w:tc>
        <w:tc>
          <w:tcPr>
            <w:tcW w:type="dxa" w:w="1224"/>
          </w:tcPr>
          <w:p>
            <w:r>
              <w:t>1.0</w:t>
            </w:r>
          </w:p>
        </w:tc>
        <w:tc>
          <w:tcPr>
            <w:tcW w:type="dxa" w:w="1224"/>
          </w:tcPr>
          <w:p>
            <w:r>
              <w:t>0.0</w:t>
            </w:r>
          </w:p>
        </w:tc>
        <w:tc>
          <w:tcPr>
            <w:tcW w:type="dxa" w:w="1224"/>
          </w:tcPr>
          <w:p>
            <w:r>
              <w:t>871.56</w:t>
            </w:r>
          </w:p>
        </w:tc>
        <w:tc>
          <w:tcPr>
            <w:tcW w:type="dxa" w:w="1224"/>
          </w:tcPr>
          <w:p>
            <w:r>
              <w:t>0</w:t>
            </w:r>
          </w:p>
        </w:tc>
        <w:tc>
          <w:tcPr>
            <w:tcW w:type="dxa" w:w="1224"/>
          </w:tcPr>
          <w:p/>
        </w:tc>
      </w:tr>
      <w:tr>
        <w:tc>
          <w:tcPr>
            <w:tcW w:type="dxa" w:w="1224"/>
          </w:tcPr>
          <w:p>
            <w:r>
              <w:t>12</w:t>
            </w:r>
          </w:p>
        </w:tc>
        <w:tc>
          <w:tcPr>
            <w:tcW w:type="dxa" w:w="1224"/>
          </w:tcPr>
          <w:p>
            <w:r/>
          </w:p>
        </w:tc>
        <w:tc>
          <w:tcPr>
            <w:tcW w:type="dxa" w:w="1224"/>
          </w:tcPr>
          <w:p>
            <w:r>
              <w:t>139.07</w:t>
            </w:r>
          </w:p>
        </w:tc>
        <w:tc>
          <w:tcPr>
            <w:tcW w:type="dxa" w:w="1224"/>
          </w:tcPr>
          <w:p>
            <w:r>
              <w:t>0</w:t>
            </w:r>
          </w:p>
        </w:tc>
        <w:tc>
          <w:tcPr>
            <w:tcW w:type="dxa" w:w="1224"/>
          </w:tcPr>
          <w:p>
            <w:r>
              <w:t>0.0</w:t>
            </w:r>
          </w:p>
        </w:tc>
        <w:tc>
          <w:tcPr>
            <w:tcW w:type="dxa" w:w="1224"/>
          </w:tcPr>
          <w:p>
            <w:r>
              <w:t>1.0</w:t>
            </w:r>
          </w:p>
        </w:tc>
        <w:tc>
          <w:tcPr>
            <w:tcW w:type="dxa" w:w="1224"/>
          </w:tcPr>
          <w:p>
            <w:r>
              <w:t>0.0</w:t>
            </w:r>
          </w:p>
        </w:tc>
        <w:tc>
          <w:tcPr>
            <w:tcW w:type="dxa" w:w="1224"/>
          </w:tcPr>
          <w:p>
            <w:r>
              <w:t>871.56</w:t>
            </w:r>
          </w:p>
        </w:tc>
        <w:tc>
          <w:tcPr>
            <w:tcW w:type="dxa" w:w="1224"/>
          </w:tcPr>
          <w:p>
            <w:r>
              <w:t>0</w:t>
            </w:r>
          </w:p>
        </w:tc>
        <w:tc>
          <w:tcPr>
            <w:tcW w:type="dxa" w:w="1224"/>
          </w:tcPr>
          <w:p/>
        </w:tc>
      </w:tr>
      <w:tr>
        <w:tc>
          <w:tcPr>
            <w:tcW w:type="dxa" w:w="1224"/>
          </w:tcPr>
          <w:p>
            <w:r>
              <w:t>13</w:t>
            </w:r>
          </w:p>
        </w:tc>
        <w:tc>
          <w:tcPr>
            <w:tcW w:type="dxa" w:w="1224"/>
          </w:tcPr>
          <w:p>
            <w:r/>
          </w:p>
        </w:tc>
        <w:tc>
          <w:tcPr>
            <w:tcW w:type="dxa" w:w="1224"/>
          </w:tcPr>
          <w:p>
            <w:r>
              <w:t>139.07</w:t>
            </w:r>
          </w:p>
        </w:tc>
        <w:tc>
          <w:tcPr>
            <w:tcW w:type="dxa" w:w="1224"/>
          </w:tcPr>
          <w:p>
            <w:r>
              <w:t>0</w:t>
            </w:r>
          </w:p>
        </w:tc>
        <w:tc>
          <w:tcPr>
            <w:tcW w:type="dxa" w:w="1224"/>
          </w:tcPr>
          <w:p>
            <w:r>
              <w:t>0.0</w:t>
            </w:r>
          </w:p>
        </w:tc>
        <w:tc>
          <w:tcPr>
            <w:tcW w:type="dxa" w:w="1224"/>
          </w:tcPr>
          <w:p>
            <w:r>
              <w:t>1.0</w:t>
            </w:r>
          </w:p>
        </w:tc>
        <w:tc>
          <w:tcPr>
            <w:tcW w:type="dxa" w:w="1224"/>
          </w:tcPr>
          <w:p>
            <w:r>
              <w:t>0.0</w:t>
            </w:r>
          </w:p>
        </w:tc>
        <w:tc>
          <w:tcPr>
            <w:tcW w:type="dxa" w:w="1224"/>
          </w:tcPr>
          <w:p>
            <w:r>
              <w:t>871.56</w:t>
            </w:r>
          </w:p>
        </w:tc>
        <w:tc>
          <w:tcPr>
            <w:tcW w:type="dxa" w:w="1224"/>
          </w:tcPr>
          <w:p>
            <w:r>
              <w:t>0</w:t>
            </w:r>
          </w:p>
        </w:tc>
        <w:tc>
          <w:tcPr>
            <w:tcW w:type="dxa" w:w="1224"/>
          </w:tcPr>
          <w:p/>
        </w:tc>
      </w:tr>
      <w:tr>
        <w:tc>
          <w:tcPr>
            <w:tcW w:type="dxa" w:w="1224"/>
          </w:tcPr>
          <w:p>
            <w:r>
              <w:t>14</w:t>
            </w:r>
          </w:p>
        </w:tc>
        <w:tc>
          <w:tcPr>
            <w:tcW w:type="dxa" w:w="1224"/>
          </w:tcPr>
          <w:p>
            <w:r/>
          </w:p>
        </w:tc>
        <w:tc>
          <w:tcPr>
            <w:tcW w:type="dxa" w:w="1224"/>
          </w:tcPr>
          <w:p>
            <w:r>
              <w:t>139.07</w:t>
            </w:r>
          </w:p>
        </w:tc>
        <w:tc>
          <w:tcPr>
            <w:tcW w:type="dxa" w:w="1224"/>
          </w:tcPr>
          <w:p>
            <w:r>
              <w:t>0</w:t>
            </w:r>
          </w:p>
        </w:tc>
        <w:tc>
          <w:tcPr>
            <w:tcW w:type="dxa" w:w="1224"/>
          </w:tcPr>
          <w:p>
            <w:r>
              <w:t>0.0</w:t>
            </w:r>
          </w:p>
        </w:tc>
        <w:tc>
          <w:tcPr>
            <w:tcW w:type="dxa" w:w="1224"/>
          </w:tcPr>
          <w:p>
            <w:r>
              <w:t>1.0</w:t>
            </w:r>
          </w:p>
        </w:tc>
        <w:tc>
          <w:tcPr>
            <w:tcW w:type="dxa" w:w="1224"/>
          </w:tcPr>
          <w:p>
            <w:r>
              <w:t>0.0</w:t>
            </w:r>
          </w:p>
        </w:tc>
        <w:tc>
          <w:tcPr>
            <w:tcW w:type="dxa" w:w="1224"/>
          </w:tcPr>
          <w:p>
            <w:r>
              <w:t>871.56</w:t>
            </w:r>
          </w:p>
        </w:tc>
        <w:tc>
          <w:tcPr>
            <w:tcW w:type="dxa" w:w="1224"/>
          </w:tcPr>
          <w:p>
            <w:r>
              <w:t>0</w:t>
            </w:r>
          </w:p>
        </w:tc>
        <w:tc>
          <w:tcPr>
            <w:tcW w:type="dxa" w:w="1224"/>
          </w:tcPr>
          <w:p/>
        </w:tc>
      </w:tr>
      <w:tr>
        <w:tc>
          <w:tcPr>
            <w:tcW w:type="dxa" w:w="1224"/>
          </w:tcPr>
          <w:p>
            <w:r>
              <w:t>15</w:t>
            </w:r>
          </w:p>
        </w:tc>
        <w:tc>
          <w:tcPr>
            <w:tcW w:type="dxa" w:w="1224"/>
          </w:tcPr>
          <w:p>
            <w:r/>
          </w:p>
        </w:tc>
        <w:tc>
          <w:tcPr>
            <w:tcW w:type="dxa" w:w="1224"/>
          </w:tcPr>
          <w:p>
            <w:r>
              <w:t>139.07</w:t>
            </w:r>
          </w:p>
        </w:tc>
        <w:tc>
          <w:tcPr>
            <w:tcW w:type="dxa" w:w="1224"/>
          </w:tcPr>
          <w:p>
            <w:r>
              <w:t>0</w:t>
            </w:r>
          </w:p>
        </w:tc>
        <w:tc>
          <w:tcPr>
            <w:tcW w:type="dxa" w:w="1224"/>
          </w:tcPr>
          <w:p>
            <w:r>
              <w:t>0.0</w:t>
            </w:r>
          </w:p>
        </w:tc>
        <w:tc>
          <w:tcPr>
            <w:tcW w:type="dxa" w:w="1224"/>
          </w:tcPr>
          <w:p>
            <w:r>
              <w:t>1.0</w:t>
            </w:r>
          </w:p>
        </w:tc>
        <w:tc>
          <w:tcPr>
            <w:tcW w:type="dxa" w:w="1224"/>
          </w:tcPr>
          <w:p>
            <w:r>
              <w:t>0.0</w:t>
            </w:r>
          </w:p>
        </w:tc>
        <w:tc>
          <w:tcPr>
            <w:tcW w:type="dxa" w:w="1224"/>
          </w:tcPr>
          <w:p>
            <w:r>
              <w:t>871.56</w:t>
            </w:r>
          </w:p>
        </w:tc>
        <w:tc>
          <w:tcPr>
            <w:tcW w:type="dxa" w:w="1224"/>
          </w:tcPr>
          <w:p>
            <w:r>
              <w:t>0</w:t>
            </w:r>
          </w:p>
        </w:tc>
        <w:tc>
          <w:tcPr>
            <w:tcW w:type="dxa" w:w="1224"/>
          </w:tcPr>
          <w:p/>
        </w:tc>
      </w:tr>
      <w:tr>
        <w:tc>
          <w:tcPr>
            <w:tcW w:type="dxa" w:w="1224"/>
          </w:tcPr>
          <w:p>
            <w:r>
              <w:t>16</w:t>
            </w:r>
          </w:p>
        </w:tc>
        <w:tc>
          <w:tcPr>
            <w:tcW w:type="dxa" w:w="1224"/>
          </w:tcPr>
          <w:p>
            <w:r/>
          </w:p>
        </w:tc>
        <w:tc>
          <w:tcPr>
            <w:tcW w:type="dxa" w:w="1224"/>
          </w:tcPr>
          <w:p>
            <w:r>
              <w:t>139.07</w:t>
            </w:r>
          </w:p>
        </w:tc>
        <w:tc>
          <w:tcPr>
            <w:tcW w:type="dxa" w:w="1224"/>
          </w:tcPr>
          <w:p>
            <w:r>
              <w:t>0</w:t>
            </w:r>
          </w:p>
        </w:tc>
        <w:tc>
          <w:tcPr>
            <w:tcW w:type="dxa" w:w="1224"/>
          </w:tcPr>
          <w:p>
            <w:r>
              <w:t>0.0</w:t>
            </w:r>
          </w:p>
        </w:tc>
        <w:tc>
          <w:tcPr>
            <w:tcW w:type="dxa" w:w="1224"/>
          </w:tcPr>
          <w:p>
            <w:r>
              <w:t>1.0</w:t>
            </w:r>
          </w:p>
        </w:tc>
        <w:tc>
          <w:tcPr>
            <w:tcW w:type="dxa" w:w="1224"/>
          </w:tcPr>
          <w:p>
            <w:r>
              <w:t>0.0</w:t>
            </w:r>
          </w:p>
        </w:tc>
        <w:tc>
          <w:tcPr>
            <w:tcW w:type="dxa" w:w="1224"/>
          </w:tcPr>
          <w:p>
            <w:r>
              <w:t>871.56</w:t>
            </w:r>
          </w:p>
        </w:tc>
        <w:tc>
          <w:tcPr>
            <w:tcW w:type="dxa" w:w="1224"/>
          </w:tcPr>
          <w:p>
            <w:r>
              <w:t>0</w:t>
            </w:r>
          </w:p>
        </w:tc>
        <w:tc>
          <w:tcPr>
            <w:tcW w:type="dxa" w:w="1224"/>
          </w:tcPr>
          <w:p/>
        </w:tc>
      </w:tr>
      <w:tr>
        <w:tc>
          <w:tcPr>
            <w:tcW w:type="dxa" w:w="1224"/>
          </w:tcPr>
          <w:p>
            <w:r>
              <w:t>17</w:t>
            </w:r>
          </w:p>
        </w:tc>
        <w:tc>
          <w:tcPr>
            <w:tcW w:type="dxa" w:w="1224"/>
          </w:tcPr>
          <w:p>
            <w:r/>
          </w:p>
        </w:tc>
        <w:tc>
          <w:tcPr>
            <w:tcW w:type="dxa" w:w="1224"/>
          </w:tcPr>
          <w:p>
            <w:r>
              <w:t>139.07</w:t>
            </w:r>
          </w:p>
        </w:tc>
        <w:tc>
          <w:tcPr>
            <w:tcW w:type="dxa" w:w="1224"/>
          </w:tcPr>
          <w:p>
            <w:r>
              <w:t>0</w:t>
            </w:r>
          </w:p>
        </w:tc>
        <w:tc>
          <w:tcPr>
            <w:tcW w:type="dxa" w:w="1224"/>
          </w:tcPr>
          <w:p>
            <w:r>
              <w:t>0.0</w:t>
            </w:r>
          </w:p>
        </w:tc>
        <w:tc>
          <w:tcPr>
            <w:tcW w:type="dxa" w:w="1224"/>
          </w:tcPr>
          <w:p>
            <w:r>
              <w:t>1.0</w:t>
            </w:r>
          </w:p>
        </w:tc>
        <w:tc>
          <w:tcPr>
            <w:tcW w:type="dxa" w:w="1224"/>
          </w:tcPr>
          <w:p>
            <w:r>
              <w:t>0.0</w:t>
            </w:r>
          </w:p>
        </w:tc>
        <w:tc>
          <w:tcPr>
            <w:tcW w:type="dxa" w:w="1224"/>
          </w:tcPr>
          <w:p>
            <w:r>
              <w:t>871.56</w:t>
            </w:r>
          </w:p>
        </w:tc>
        <w:tc>
          <w:tcPr>
            <w:tcW w:type="dxa" w:w="1224"/>
          </w:tcPr>
          <w:p>
            <w:r>
              <w:t>0</w:t>
            </w:r>
          </w:p>
        </w:tc>
        <w:tc>
          <w:tcPr>
            <w:tcW w:type="dxa" w:w="1224"/>
          </w:tcPr>
          <w:p/>
        </w:tc>
      </w:tr>
      <w:tr>
        <w:tc>
          <w:tcPr>
            <w:tcW w:type="dxa" w:w="1224"/>
          </w:tcPr>
          <w:p>
            <w:r>
              <w:t>18</w:t>
            </w:r>
          </w:p>
        </w:tc>
        <w:tc>
          <w:tcPr>
            <w:tcW w:type="dxa" w:w="1224"/>
          </w:tcPr>
          <w:p>
            <w:r/>
          </w:p>
        </w:tc>
        <w:tc>
          <w:tcPr>
            <w:tcW w:type="dxa" w:w="1224"/>
          </w:tcPr>
          <w:p>
            <w:r>
              <w:t>139.07</w:t>
            </w:r>
          </w:p>
        </w:tc>
        <w:tc>
          <w:tcPr>
            <w:tcW w:type="dxa" w:w="1224"/>
          </w:tcPr>
          <w:p>
            <w:r>
              <w:t>0</w:t>
            </w:r>
          </w:p>
        </w:tc>
        <w:tc>
          <w:tcPr>
            <w:tcW w:type="dxa" w:w="1224"/>
          </w:tcPr>
          <w:p>
            <w:r>
              <w:t>0.0</w:t>
            </w:r>
          </w:p>
        </w:tc>
        <w:tc>
          <w:tcPr>
            <w:tcW w:type="dxa" w:w="1224"/>
          </w:tcPr>
          <w:p>
            <w:r>
              <w:t>1.0</w:t>
            </w:r>
          </w:p>
        </w:tc>
        <w:tc>
          <w:tcPr>
            <w:tcW w:type="dxa" w:w="1224"/>
          </w:tcPr>
          <w:p>
            <w:r>
              <w:t>0.0</w:t>
            </w:r>
          </w:p>
        </w:tc>
        <w:tc>
          <w:tcPr>
            <w:tcW w:type="dxa" w:w="1224"/>
          </w:tcPr>
          <w:p>
            <w:r>
              <w:t>871.56</w:t>
            </w:r>
          </w:p>
        </w:tc>
        <w:tc>
          <w:tcPr>
            <w:tcW w:type="dxa" w:w="1224"/>
          </w:tcPr>
          <w:p>
            <w:r>
              <w:t>0</w:t>
            </w:r>
          </w:p>
        </w:tc>
        <w:tc>
          <w:tcPr>
            <w:tcW w:type="dxa" w:w="1224"/>
          </w:tcPr>
          <w:p/>
        </w:tc>
      </w:tr>
      <w:tr>
        <w:tc>
          <w:tcPr>
            <w:tcW w:type="dxa" w:w="1224"/>
          </w:tcPr>
          <w:p>
            <w:r>
              <w:t>19</w:t>
            </w:r>
          </w:p>
        </w:tc>
        <w:tc>
          <w:tcPr>
            <w:tcW w:type="dxa" w:w="1224"/>
          </w:tcPr>
          <w:p>
            <w:r/>
          </w:p>
        </w:tc>
        <w:tc>
          <w:tcPr>
            <w:tcW w:type="dxa" w:w="1224"/>
          </w:tcPr>
          <w:p>
            <w:r>
              <w:t>139.07</w:t>
            </w:r>
          </w:p>
        </w:tc>
        <w:tc>
          <w:tcPr>
            <w:tcW w:type="dxa" w:w="1224"/>
          </w:tcPr>
          <w:p>
            <w:r>
              <w:t>0</w:t>
            </w:r>
          </w:p>
        </w:tc>
        <w:tc>
          <w:tcPr>
            <w:tcW w:type="dxa" w:w="1224"/>
          </w:tcPr>
          <w:p>
            <w:r>
              <w:t>0.0</w:t>
            </w:r>
          </w:p>
        </w:tc>
        <w:tc>
          <w:tcPr>
            <w:tcW w:type="dxa" w:w="1224"/>
          </w:tcPr>
          <w:p>
            <w:r>
              <w:t>1.0</w:t>
            </w:r>
          </w:p>
        </w:tc>
        <w:tc>
          <w:tcPr>
            <w:tcW w:type="dxa" w:w="1224"/>
          </w:tcPr>
          <w:p>
            <w:r>
              <w:t>0.0</w:t>
            </w:r>
          </w:p>
        </w:tc>
        <w:tc>
          <w:tcPr>
            <w:tcW w:type="dxa" w:w="1224"/>
          </w:tcPr>
          <w:p>
            <w:r>
              <w:t>871.56</w:t>
            </w:r>
          </w:p>
        </w:tc>
        <w:tc>
          <w:tcPr>
            <w:tcW w:type="dxa" w:w="1224"/>
          </w:tcPr>
          <w:p>
            <w:r>
              <w:t>0</w:t>
            </w:r>
          </w:p>
        </w:tc>
        <w:tc>
          <w:tcPr>
            <w:tcW w:type="dxa" w:w="1224"/>
          </w:tcPr>
          <w:p/>
        </w:tc>
      </w:tr>
      <w:tr>
        <w:tc>
          <w:tcPr>
            <w:tcW w:type="dxa" w:w="1224"/>
          </w:tcPr>
          <w:p>
            <w:r>
              <w:t>20</w:t>
            </w:r>
          </w:p>
        </w:tc>
        <w:tc>
          <w:tcPr>
            <w:tcW w:type="dxa" w:w="1224"/>
          </w:tcPr>
          <w:p>
            <w:r/>
          </w:p>
        </w:tc>
        <w:tc>
          <w:tcPr>
            <w:tcW w:type="dxa" w:w="1224"/>
          </w:tcPr>
          <w:p>
            <w:r>
              <w:t>139.07</w:t>
            </w:r>
          </w:p>
        </w:tc>
        <w:tc>
          <w:tcPr>
            <w:tcW w:type="dxa" w:w="1224"/>
          </w:tcPr>
          <w:p>
            <w:r>
              <w:t>0</w:t>
            </w:r>
          </w:p>
        </w:tc>
        <w:tc>
          <w:tcPr>
            <w:tcW w:type="dxa" w:w="1224"/>
          </w:tcPr>
          <w:p>
            <w:r>
              <w:t>0.0</w:t>
            </w:r>
          </w:p>
        </w:tc>
        <w:tc>
          <w:tcPr>
            <w:tcW w:type="dxa" w:w="1224"/>
          </w:tcPr>
          <w:p>
            <w:r>
              <w:t>1.0</w:t>
            </w:r>
          </w:p>
        </w:tc>
        <w:tc>
          <w:tcPr>
            <w:tcW w:type="dxa" w:w="1224"/>
          </w:tcPr>
          <w:p>
            <w:r>
              <w:t>0.0</w:t>
            </w:r>
          </w:p>
        </w:tc>
        <w:tc>
          <w:tcPr>
            <w:tcW w:type="dxa" w:w="1224"/>
          </w:tcPr>
          <w:p>
            <w:r>
              <w:t>871.56</w:t>
            </w:r>
          </w:p>
        </w:tc>
        <w:tc>
          <w:tcPr>
            <w:tcW w:type="dxa" w:w="1224"/>
          </w:tcPr>
          <w:p>
            <w:r>
              <w:t>0</w:t>
            </w:r>
          </w:p>
        </w:tc>
        <w:tc>
          <w:tcPr>
            <w:tcW w:type="dxa" w:w="1224"/>
          </w:tcPr>
          <w:p/>
        </w:tc>
      </w:tr>
    </w:tbl>
    <w:p>
      <w:r>
        <w:rPr>
          <w:b/>
        </w:rPr>
        <w:t>Лицо, ответственное за учет в закрепленном охотугодье (участке) (ФИО, должность), дата заполнения_______________________________________</w:t>
      </w:r>
    </w:p>
    <w:p>
      <w:r>
        <w:rPr>
          <w:b/>
        </w:rPr>
        <w:t>«Ведомость принята» или «ведомость не принята» (если «не принята» - обосновать решение)_________________________________________________</w:t>
      </w:r>
    </w:p>
    <w:p>
      <w:r>
        <w:rPr>
          <w:b/>
        </w:rPr>
        <w:t>________________________________________________________________________________________________________________________________________</w:t>
      </w:r>
    </w:p>
    <w:p>
      <w:r>
        <w:rPr>
          <w:b/>
        </w:rPr>
        <w:t>Должностное лицо уполномоченного государственного органа, ответственное за учет в общедоступном охотугодье (участке), иной территории (участке); в закрепленном по ДЛ охотугодье (участке)</w:t>
      </w:r>
    </w:p>
    <w:p>
      <w:r>
        <w:rPr>
          <w:b/>
        </w:rPr>
        <w:t>(ФИО, должность), дата заполнения _______________________________________________________________________________________________________</w:t>
      </w:r>
    </w:p>
    <w:p>
      <w:r>
        <w:rPr>
          <w:b/>
        </w:rPr>
        <w:t>«Ведомость принята» или «ведомость не принята» (если «не принята» - обосновать решение)__________________________________________________</w:t>
      </w:r>
    </w:p>
    <w:p>
      <w:r>
        <w:br w:type="page"/>
      </w:r>
    </w:p>
    <w:sectPr w:rsidR="00FC693F" w:rsidRPr="0006063C" w:rsidSect="00034616">
      <w:pgSz w:w="15840" w:h="12240" w:orient="landscape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Times New Roman" w:hAnsi="Times New Roman"/>
      <w:sz w:val="24"/>
    </w:rPr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